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727563" w14:textId="606E696A" w:rsidR="007166CE" w:rsidRDefault="00F51819" w:rsidP="002D19A1">
      <w:pPr>
        <w:pStyle w:val="berschrift1"/>
        <w:rPr>
          <w:b w:val="0"/>
          <w:bCs w:val="0"/>
          <w:sz w:val="32"/>
          <w:szCs w:val="32"/>
        </w:rPr>
      </w:pPr>
      <w:r>
        <w:rPr>
          <w:b w:val="0"/>
          <w:bCs w:val="0"/>
          <w:noProof/>
          <w:sz w:val="32"/>
          <w:szCs w:val="32"/>
        </w:rPr>
        <w:drawing>
          <wp:inline distT="0" distB="0" distL="0" distR="0" wp14:anchorId="06CEE3AC" wp14:editId="20400A8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0E0F3D" w14:textId="77777777" w:rsidR="007166CE" w:rsidRDefault="007166CE" w:rsidP="007166CE">
      <w:pPr>
        <w:pStyle w:val="berschrift1"/>
      </w:pPr>
      <w:r>
        <w:br w:type="page"/>
      </w:r>
      <w:r>
        <w:lastRenderedPageBreak/>
        <w:t>Vorwort</w:t>
      </w:r>
    </w:p>
    <w:p w14:paraId="626B5A7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79A599" w14:textId="77777777" w:rsidR="007E1779" w:rsidRDefault="008D7463" w:rsidP="007166CE">
      <w:r>
        <w:t xml:space="preserve">Dieses Jahr hat uns allen eine Menge abverlangt – doch Gott hat uns hindurchgetragen. </w:t>
      </w:r>
    </w:p>
    <w:p w14:paraId="14D2C4C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4D42391" w14:textId="77777777" w:rsidR="007E1779" w:rsidRDefault="007E1779" w:rsidP="007166CE">
      <w:r>
        <w:t>Vielleicht hat aber auch der eine oder die andere Lust, mitzumachen und neue Bücher zu erstellen – sprecht mich einfach an.</w:t>
      </w:r>
    </w:p>
    <w:p w14:paraId="096555A2" w14:textId="77777777" w:rsidR="007166CE" w:rsidRDefault="007166CE" w:rsidP="007166CE">
      <w:r>
        <w:t>Euch allen wünsche ich Gottes reichen Segen und dass Ihr für Euch interessante Texte hier findet. Für Anregungen bin ich immer dankbar.</w:t>
      </w:r>
    </w:p>
    <w:p w14:paraId="0F92E752" w14:textId="77777777" w:rsidR="007166CE" w:rsidRDefault="007166CE" w:rsidP="007166CE">
      <w:r>
        <w:t>Gruß &amp; Segen,</w:t>
      </w:r>
    </w:p>
    <w:p w14:paraId="11C0E280" w14:textId="77777777" w:rsidR="007166CE" w:rsidRDefault="007166CE" w:rsidP="007166CE">
      <w:r>
        <w:t>Andreas</w:t>
      </w:r>
    </w:p>
    <w:p w14:paraId="2FBDF45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6DC1D0" w14:textId="77777777" w:rsidR="00E67590" w:rsidRDefault="00E67590" w:rsidP="00E67590">
      <w:pPr>
        <w:pStyle w:val="berschrift1"/>
        <w:rPr>
          <w:sz w:val="48"/>
        </w:rPr>
      </w:pPr>
      <w:r>
        <w:t xml:space="preserve">Zell, Katharina - Den </w:t>
      </w:r>
      <w:proofErr w:type="spellStart"/>
      <w:r>
        <w:t>leydenden</w:t>
      </w:r>
      <w:proofErr w:type="spellEnd"/>
      <w:r>
        <w:t xml:space="preserve"> </w:t>
      </w:r>
      <w:proofErr w:type="spellStart"/>
      <w:r>
        <w:t>Christglaubigen</w:t>
      </w:r>
      <w:proofErr w:type="spellEnd"/>
      <w:r>
        <w:t xml:space="preserve"> </w:t>
      </w:r>
      <w:proofErr w:type="spellStart"/>
      <w:r>
        <w:t>weybern</w:t>
      </w:r>
      <w:proofErr w:type="spellEnd"/>
      <w:r>
        <w:t xml:space="preserve"> der </w:t>
      </w:r>
      <w:proofErr w:type="spellStart"/>
      <w:r>
        <w:t>gemain</w:t>
      </w:r>
      <w:proofErr w:type="spellEnd"/>
      <w:r>
        <w:t xml:space="preserve"> zu </w:t>
      </w:r>
      <w:proofErr w:type="spellStart"/>
      <w:r>
        <w:t>Kentzingen</w:t>
      </w:r>
      <w:proofErr w:type="spellEnd"/>
      <w:r>
        <w:t xml:space="preserve"> meinen mit </w:t>
      </w:r>
      <w:proofErr w:type="spellStart"/>
      <w:r>
        <w:t>schwestern</w:t>
      </w:r>
      <w:proofErr w:type="spellEnd"/>
      <w:r>
        <w:t xml:space="preserve"> in Christo </w:t>
      </w:r>
      <w:proofErr w:type="spellStart"/>
      <w:r>
        <w:t>Jhesu</w:t>
      </w:r>
      <w:proofErr w:type="spellEnd"/>
      <w:r>
        <w:t xml:space="preserve"> zu </w:t>
      </w:r>
      <w:proofErr w:type="spellStart"/>
      <w:r>
        <w:t>handen</w:t>
      </w:r>
      <w:proofErr w:type="spellEnd"/>
      <w:r>
        <w:t>.</w:t>
      </w:r>
    </w:p>
    <w:p w14:paraId="5DB102A1" w14:textId="77777777" w:rsidR="00E67590" w:rsidRDefault="00E67590" w:rsidP="00E67590">
      <w:pPr>
        <w:pStyle w:val="StandardWeb"/>
      </w:pPr>
      <w:r>
        <w:t xml:space="preserve">Katherina Schützin </w:t>
      </w:r>
    </w:p>
    <w:p w14:paraId="6ABED1EC" w14:textId="77777777" w:rsidR="00E67590" w:rsidRDefault="00E67590" w:rsidP="00E67590">
      <w:pPr>
        <w:pStyle w:val="StandardWeb"/>
      </w:pPr>
      <w:proofErr w:type="spellStart"/>
      <w:r>
        <w:t>M.D.XXIIII</w:t>
      </w:r>
      <w:proofErr w:type="spellEnd"/>
      <w:r>
        <w:t xml:space="preserve">. </w:t>
      </w:r>
    </w:p>
    <w:p w14:paraId="3588391B" w14:textId="77777777" w:rsidR="00E67590" w:rsidRDefault="00E67590" w:rsidP="00E67590">
      <w:pPr>
        <w:pStyle w:val="StandardWeb"/>
      </w:pPr>
      <w:r>
        <w:t xml:space="preserve">Gnad </w:t>
      </w:r>
      <w:proofErr w:type="spellStart"/>
      <w:r>
        <w:t>fryd</w:t>
      </w:r>
      <w:proofErr w:type="spellEnd"/>
      <w:r>
        <w:t xml:space="preserve"> </w:t>
      </w:r>
      <w:proofErr w:type="spellStart"/>
      <w:r>
        <w:t>hayl</w:t>
      </w:r>
      <w:proofErr w:type="spellEnd"/>
      <w:r>
        <w:t xml:space="preserve"> und </w:t>
      </w:r>
      <w:proofErr w:type="spellStart"/>
      <w:r>
        <w:t>stercke</w:t>
      </w:r>
      <w:proofErr w:type="spellEnd"/>
      <w:r>
        <w:t xml:space="preserve"> / und </w:t>
      </w:r>
      <w:proofErr w:type="spellStart"/>
      <w:r>
        <w:t>langkmütige</w:t>
      </w:r>
      <w:proofErr w:type="spellEnd"/>
      <w:r>
        <w:t xml:space="preserve"> </w:t>
      </w:r>
      <w:proofErr w:type="spellStart"/>
      <w:r>
        <w:t>gedult</w:t>
      </w:r>
      <w:proofErr w:type="spellEnd"/>
      <w:r>
        <w:t xml:space="preserve"> / wöll </w:t>
      </w:r>
      <w:proofErr w:type="spellStart"/>
      <w:r>
        <w:t>got</w:t>
      </w:r>
      <w:proofErr w:type="spellEnd"/>
      <w:r>
        <w:t xml:space="preserve"> der </w:t>
      </w:r>
      <w:proofErr w:type="spellStart"/>
      <w:r>
        <w:t>vatter</w:t>
      </w:r>
      <w:proofErr w:type="spellEnd"/>
      <w:r>
        <w:t xml:space="preserve"> aller </w:t>
      </w:r>
      <w:proofErr w:type="spellStart"/>
      <w:r>
        <w:t>barmhertzigkait</w:t>
      </w:r>
      <w:proofErr w:type="spellEnd"/>
      <w:r>
        <w:t xml:space="preserve"> / mit überflüssiger </w:t>
      </w:r>
      <w:proofErr w:type="spellStart"/>
      <w:r>
        <w:t>völle</w:t>
      </w:r>
      <w:proofErr w:type="spellEnd"/>
      <w:r>
        <w:t xml:space="preserve"> euch zu schicken / und begaben durch den verdienst Jesu Christi / in </w:t>
      </w:r>
      <w:proofErr w:type="spellStart"/>
      <w:r>
        <w:t>ewer</w:t>
      </w:r>
      <w:proofErr w:type="spellEnd"/>
      <w:r>
        <w:t xml:space="preserve"> </w:t>
      </w:r>
      <w:proofErr w:type="spellStart"/>
      <w:r>
        <w:t>embsigen</w:t>
      </w:r>
      <w:proofErr w:type="spellEnd"/>
      <w:r>
        <w:t xml:space="preserve"> </w:t>
      </w:r>
      <w:proofErr w:type="spellStart"/>
      <w:r>
        <w:t>leydung</w:t>
      </w:r>
      <w:proofErr w:type="spellEnd"/>
      <w:r>
        <w:t xml:space="preserve"> / und von </w:t>
      </w:r>
      <w:proofErr w:type="spellStart"/>
      <w:r>
        <w:t>got</w:t>
      </w:r>
      <w:proofErr w:type="spellEnd"/>
      <w:r>
        <w:t xml:space="preserve"> gesandten </w:t>
      </w:r>
      <w:proofErr w:type="spellStart"/>
      <w:r>
        <w:t>trübsal</w:t>
      </w:r>
      <w:proofErr w:type="spellEnd"/>
      <w:r>
        <w:t xml:space="preserve"> / </w:t>
      </w:r>
      <w:proofErr w:type="spellStart"/>
      <w:r>
        <w:t>Christenlich</w:t>
      </w:r>
      <w:proofErr w:type="spellEnd"/>
      <w:r>
        <w:t xml:space="preserve"> </w:t>
      </w:r>
      <w:proofErr w:type="spellStart"/>
      <w:r>
        <w:t>besundern</w:t>
      </w:r>
      <w:proofErr w:type="spellEnd"/>
      <w:r>
        <w:t xml:space="preserve"> / in Gott lieben </w:t>
      </w:r>
      <w:proofErr w:type="spellStart"/>
      <w:r>
        <w:t>schwestern</w:t>
      </w:r>
      <w:proofErr w:type="spellEnd"/>
      <w:r>
        <w:t xml:space="preserve"> / </w:t>
      </w:r>
      <w:proofErr w:type="spellStart"/>
      <w:r>
        <w:t>unnd</w:t>
      </w:r>
      <w:proofErr w:type="spellEnd"/>
      <w:r>
        <w:t xml:space="preserve"> </w:t>
      </w:r>
      <w:proofErr w:type="spellStart"/>
      <w:r>
        <w:t>glaubigen</w:t>
      </w:r>
      <w:proofErr w:type="spellEnd"/>
      <w:r>
        <w:t xml:space="preserve"> </w:t>
      </w:r>
      <w:proofErr w:type="spellStart"/>
      <w:r>
        <w:t>weyber</w:t>
      </w:r>
      <w:proofErr w:type="spellEnd"/>
      <w:r>
        <w:t xml:space="preserve"> / der </w:t>
      </w:r>
      <w:proofErr w:type="spellStart"/>
      <w:r>
        <w:t>gantzen</w:t>
      </w:r>
      <w:proofErr w:type="spellEnd"/>
      <w:r>
        <w:t xml:space="preserve"> </w:t>
      </w:r>
      <w:proofErr w:type="spellStart"/>
      <w:r>
        <w:t>gemayn</w:t>
      </w:r>
      <w:proofErr w:type="spellEnd"/>
      <w:r>
        <w:t xml:space="preserve"> zu </w:t>
      </w:r>
      <w:proofErr w:type="spellStart"/>
      <w:r>
        <w:t>Kentzingen</w:t>
      </w:r>
      <w:proofErr w:type="spellEnd"/>
      <w:r>
        <w:t xml:space="preserve">. </w:t>
      </w:r>
    </w:p>
    <w:p w14:paraId="460389A4" w14:textId="77777777" w:rsidR="00E67590" w:rsidRDefault="00E67590" w:rsidP="00E67590">
      <w:pPr>
        <w:pStyle w:val="StandardWeb"/>
      </w:pPr>
      <w:r>
        <w:t xml:space="preserve">Ich und wir all / so bey mir in Christo </w:t>
      </w:r>
      <w:proofErr w:type="spellStart"/>
      <w:r>
        <w:t>ains</w:t>
      </w:r>
      <w:proofErr w:type="spellEnd"/>
      <w:r>
        <w:t xml:space="preserve"> </w:t>
      </w:r>
      <w:proofErr w:type="spellStart"/>
      <w:r>
        <w:t>seynd</w:t>
      </w:r>
      <w:proofErr w:type="spellEnd"/>
      <w:r>
        <w:t xml:space="preserve"> / wissen </w:t>
      </w:r>
      <w:proofErr w:type="spellStart"/>
      <w:r>
        <w:t>unnd</w:t>
      </w:r>
      <w:proofErr w:type="spellEnd"/>
      <w:r>
        <w:t xml:space="preserve"> </w:t>
      </w:r>
      <w:proofErr w:type="spellStart"/>
      <w:r>
        <w:t>bedencken</w:t>
      </w:r>
      <w:proofErr w:type="spellEnd"/>
      <w:r>
        <w:t xml:space="preserve"> </w:t>
      </w:r>
      <w:proofErr w:type="spellStart"/>
      <w:r>
        <w:t>wol</w:t>
      </w:r>
      <w:proofErr w:type="spellEnd"/>
      <w:r>
        <w:t xml:space="preserve"> / </w:t>
      </w:r>
      <w:proofErr w:type="spellStart"/>
      <w:r>
        <w:t>unnd</w:t>
      </w:r>
      <w:proofErr w:type="spellEnd"/>
      <w:r>
        <w:t xml:space="preserve"> das mit </w:t>
      </w:r>
      <w:proofErr w:type="spellStart"/>
      <w:r>
        <w:t>mitleydlichem</w:t>
      </w:r>
      <w:proofErr w:type="spellEnd"/>
      <w:r>
        <w:t xml:space="preserve"> </w:t>
      </w:r>
      <w:proofErr w:type="spellStart"/>
      <w:r>
        <w:t>hertzen</w:t>
      </w:r>
      <w:proofErr w:type="spellEnd"/>
      <w:r>
        <w:t xml:space="preserve"> / </w:t>
      </w:r>
      <w:proofErr w:type="spellStart"/>
      <w:r>
        <w:t>ewer</w:t>
      </w:r>
      <w:proofErr w:type="spellEnd"/>
      <w:r>
        <w:t xml:space="preserve"> grosse </w:t>
      </w:r>
      <w:proofErr w:type="spellStart"/>
      <w:r>
        <w:t>quellung</w:t>
      </w:r>
      <w:proofErr w:type="spellEnd"/>
      <w:r>
        <w:t xml:space="preserve"> / so </w:t>
      </w:r>
      <w:proofErr w:type="spellStart"/>
      <w:r>
        <w:t>jr</w:t>
      </w:r>
      <w:proofErr w:type="spellEnd"/>
      <w:r>
        <w:t xml:space="preserve"> </w:t>
      </w:r>
      <w:proofErr w:type="spellStart"/>
      <w:r>
        <w:t>leyden</w:t>
      </w:r>
      <w:proofErr w:type="spellEnd"/>
      <w:r>
        <w:t xml:space="preserve"> </w:t>
      </w:r>
      <w:proofErr w:type="spellStart"/>
      <w:r>
        <w:t>umb</w:t>
      </w:r>
      <w:proofErr w:type="spellEnd"/>
      <w:r>
        <w:t xml:space="preserve"> Christus willen / und aber </w:t>
      </w:r>
      <w:proofErr w:type="spellStart"/>
      <w:r>
        <w:t>frewen</w:t>
      </w:r>
      <w:proofErr w:type="spellEnd"/>
      <w:r>
        <w:t xml:space="preserve"> uns auch des mit euch mit </w:t>
      </w:r>
      <w:proofErr w:type="spellStart"/>
      <w:r>
        <w:t>frölichem</w:t>
      </w:r>
      <w:proofErr w:type="spellEnd"/>
      <w:r>
        <w:t xml:space="preserve"> innerlichem </w:t>
      </w:r>
      <w:proofErr w:type="spellStart"/>
      <w:r>
        <w:t>gemüt</w:t>
      </w:r>
      <w:proofErr w:type="spellEnd"/>
      <w:r>
        <w:t xml:space="preserve"> / so wir dabey hören und spüren / </w:t>
      </w:r>
      <w:proofErr w:type="spellStart"/>
      <w:r>
        <w:t>ewern</w:t>
      </w:r>
      <w:proofErr w:type="spellEnd"/>
      <w:r>
        <w:t xml:space="preserve"> von </w:t>
      </w:r>
      <w:proofErr w:type="spellStart"/>
      <w:r>
        <w:t>gott</w:t>
      </w:r>
      <w:proofErr w:type="spellEnd"/>
      <w:r>
        <w:t xml:space="preserve"> </w:t>
      </w:r>
      <w:proofErr w:type="spellStart"/>
      <w:r>
        <w:t>gebnen</w:t>
      </w:r>
      <w:proofErr w:type="spellEnd"/>
      <w:r>
        <w:t xml:space="preserve"> glauben / so </w:t>
      </w:r>
      <w:proofErr w:type="spellStart"/>
      <w:r>
        <w:t>jr</w:t>
      </w:r>
      <w:proofErr w:type="spellEnd"/>
      <w:r>
        <w:t xml:space="preserve"> darinn haben. </w:t>
      </w:r>
    </w:p>
    <w:p w14:paraId="10C42156" w14:textId="77777777" w:rsidR="00E67590" w:rsidRDefault="00E67590" w:rsidP="00E67590">
      <w:pPr>
        <w:pStyle w:val="StandardWeb"/>
      </w:pPr>
      <w:r>
        <w:t xml:space="preserve">Ich bitt auch </w:t>
      </w:r>
      <w:proofErr w:type="spellStart"/>
      <w:r>
        <w:t>got</w:t>
      </w:r>
      <w:proofErr w:type="spellEnd"/>
      <w:r>
        <w:t xml:space="preserve"> tag </w:t>
      </w:r>
      <w:proofErr w:type="spellStart"/>
      <w:r>
        <w:t>unnd</w:t>
      </w:r>
      <w:proofErr w:type="spellEnd"/>
      <w:r>
        <w:t xml:space="preserve"> </w:t>
      </w:r>
      <w:proofErr w:type="spellStart"/>
      <w:r>
        <w:t>nacht</w:t>
      </w:r>
      <w:proofErr w:type="spellEnd"/>
      <w:r>
        <w:t xml:space="preserve"> / mit euch allen / das er euch den selben wöll </w:t>
      </w:r>
      <w:proofErr w:type="spellStart"/>
      <w:r>
        <w:t>meeren</w:t>
      </w:r>
      <w:proofErr w:type="spellEnd"/>
      <w:r>
        <w:t xml:space="preserve"> / wie dann auch die Junger Christi baten / Herr </w:t>
      </w:r>
      <w:proofErr w:type="spellStart"/>
      <w:r>
        <w:t>mere</w:t>
      </w:r>
      <w:proofErr w:type="spellEnd"/>
      <w:r>
        <w:t xml:space="preserve"> uns den glauben. Und </w:t>
      </w:r>
      <w:proofErr w:type="spellStart"/>
      <w:r>
        <w:t>ermane</w:t>
      </w:r>
      <w:proofErr w:type="spellEnd"/>
      <w:r>
        <w:t xml:space="preserve"> euch auch dabey mit </w:t>
      </w:r>
      <w:proofErr w:type="spellStart"/>
      <w:r>
        <w:t>freuntlicher</w:t>
      </w:r>
      <w:proofErr w:type="spellEnd"/>
      <w:r>
        <w:t xml:space="preserve"> bitt und </w:t>
      </w:r>
      <w:proofErr w:type="spellStart"/>
      <w:r>
        <w:t>manung</w:t>
      </w:r>
      <w:proofErr w:type="spellEnd"/>
      <w:r>
        <w:t xml:space="preserve"> / als </w:t>
      </w:r>
      <w:proofErr w:type="spellStart"/>
      <w:r>
        <w:t>ewer</w:t>
      </w:r>
      <w:proofErr w:type="spellEnd"/>
      <w:r>
        <w:t xml:space="preserve"> </w:t>
      </w:r>
      <w:proofErr w:type="spellStart"/>
      <w:r>
        <w:t>mitschwester</w:t>
      </w:r>
      <w:proofErr w:type="spellEnd"/>
      <w:r>
        <w:t xml:space="preserve"> in Christo </w:t>
      </w:r>
      <w:proofErr w:type="spellStart"/>
      <w:r>
        <w:t>Jhesu</w:t>
      </w:r>
      <w:proofErr w:type="spellEnd"/>
      <w:r>
        <w:t xml:space="preserve"> / das </w:t>
      </w:r>
      <w:proofErr w:type="spellStart"/>
      <w:r>
        <w:t>jr</w:t>
      </w:r>
      <w:proofErr w:type="spellEnd"/>
      <w:r>
        <w:t xml:space="preserve"> </w:t>
      </w:r>
      <w:proofErr w:type="spellStart"/>
      <w:r>
        <w:t>nit</w:t>
      </w:r>
      <w:proofErr w:type="spellEnd"/>
      <w:r>
        <w:t xml:space="preserve"> </w:t>
      </w:r>
      <w:proofErr w:type="spellStart"/>
      <w:r>
        <w:t>auß</w:t>
      </w:r>
      <w:proofErr w:type="spellEnd"/>
      <w:r>
        <w:t xml:space="preserve"> </w:t>
      </w:r>
      <w:proofErr w:type="spellStart"/>
      <w:r>
        <w:t>ewerem</w:t>
      </w:r>
      <w:proofErr w:type="spellEnd"/>
      <w:r>
        <w:t xml:space="preserve"> </w:t>
      </w:r>
      <w:proofErr w:type="spellStart"/>
      <w:r>
        <w:t>hertzen</w:t>
      </w:r>
      <w:proofErr w:type="spellEnd"/>
      <w:r>
        <w:t xml:space="preserve"> </w:t>
      </w:r>
      <w:proofErr w:type="spellStart"/>
      <w:r>
        <w:t>lassent</w:t>
      </w:r>
      <w:proofErr w:type="spellEnd"/>
      <w:r>
        <w:t xml:space="preserve"> / sonder </w:t>
      </w:r>
      <w:proofErr w:type="spellStart"/>
      <w:r>
        <w:t>stetigs</w:t>
      </w:r>
      <w:proofErr w:type="spellEnd"/>
      <w:r>
        <w:t xml:space="preserve"> wollen </w:t>
      </w:r>
      <w:proofErr w:type="spellStart"/>
      <w:r>
        <w:t>gedencken</w:t>
      </w:r>
      <w:proofErr w:type="spellEnd"/>
      <w:r>
        <w:t xml:space="preserve"> / das </w:t>
      </w:r>
      <w:proofErr w:type="spellStart"/>
      <w:r>
        <w:t>unüberwindtlich</w:t>
      </w:r>
      <w:proofErr w:type="spellEnd"/>
      <w:r>
        <w:t xml:space="preserve"> </w:t>
      </w:r>
      <w:proofErr w:type="spellStart"/>
      <w:r>
        <w:t>wort</w:t>
      </w:r>
      <w:proofErr w:type="spellEnd"/>
      <w:r>
        <w:t xml:space="preserve"> </w:t>
      </w:r>
      <w:proofErr w:type="spellStart"/>
      <w:r>
        <w:t>gottes</w:t>
      </w:r>
      <w:proofErr w:type="spellEnd"/>
      <w:r>
        <w:t xml:space="preserve"> / das </w:t>
      </w:r>
      <w:proofErr w:type="spellStart"/>
      <w:r>
        <w:t>jr</w:t>
      </w:r>
      <w:proofErr w:type="spellEnd"/>
      <w:r>
        <w:t xml:space="preserve"> dann auch so lang mit allem ernst und </w:t>
      </w:r>
      <w:proofErr w:type="spellStart"/>
      <w:r>
        <w:t>trewen</w:t>
      </w:r>
      <w:proofErr w:type="spellEnd"/>
      <w:r>
        <w:t xml:space="preserve"> bey euch gehabt und gehört habt / und wollend also mit grosser </w:t>
      </w:r>
      <w:proofErr w:type="spellStart"/>
      <w:r>
        <w:t>Gedult</w:t>
      </w:r>
      <w:proofErr w:type="spellEnd"/>
      <w:r>
        <w:t xml:space="preserve"> / und </w:t>
      </w:r>
      <w:proofErr w:type="spellStart"/>
      <w:r>
        <w:t>danckbarkait</w:t>
      </w:r>
      <w:proofErr w:type="spellEnd"/>
      <w:r>
        <w:t xml:space="preserve"> </w:t>
      </w:r>
      <w:proofErr w:type="spellStart"/>
      <w:r>
        <w:t>annemen</w:t>
      </w:r>
      <w:proofErr w:type="spellEnd"/>
      <w:r>
        <w:t xml:space="preserve"> / als besondere </w:t>
      </w:r>
      <w:proofErr w:type="spellStart"/>
      <w:r>
        <w:t>vätterliche</w:t>
      </w:r>
      <w:proofErr w:type="spellEnd"/>
      <w:r>
        <w:t xml:space="preserve"> von </w:t>
      </w:r>
      <w:proofErr w:type="spellStart"/>
      <w:r>
        <w:t>got</w:t>
      </w:r>
      <w:proofErr w:type="spellEnd"/>
      <w:r>
        <w:t xml:space="preserve"> geschickte gaben / und </w:t>
      </w:r>
      <w:proofErr w:type="spellStart"/>
      <w:r>
        <w:t>schencken</w:t>
      </w:r>
      <w:proofErr w:type="spellEnd"/>
      <w:r>
        <w:t xml:space="preserve"> / die er </w:t>
      </w:r>
      <w:proofErr w:type="spellStart"/>
      <w:r>
        <w:t>neymandt</w:t>
      </w:r>
      <w:proofErr w:type="spellEnd"/>
      <w:r>
        <w:t xml:space="preserve"> gibt / dann </w:t>
      </w:r>
      <w:proofErr w:type="spellStart"/>
      <w:r>
        <w:t>seynen</w:t>
      </w:r>
      <w:proofErr w:type="spellEnd"/>
      <w:r>
        <w:t xml:space="preserve"> allerliebsten </w:t>
      </w:r>
      <w:proofErr w:type="spellStart"/>
      <w:r>
        <w:t>kinden</w:t>
      </w:r>
      <w:proofErr w:type="spellEnd"/>
      <w:r>
        <w:t xml:space="preserve"> / Das dann </w:t>
      </w:r>
      <w:proofErr w:type="spellStart"/>
      <w:r>
        <w:t>warlich</w:t>
      </w:r>
      <w:proofErr w:type="spellEnd"/>
      <w:r>
        <w:t xml:space="preserve"> </w:t>
      </w:r>
      <w:proofErr w:type="spellStart"/>
      <w:r>
        <w:t>aim</w:t>
      </w:r>
      <w:proofErr w:type="spellEnd"/>
      <w:r>
        <w:t xml:space="preserve"> </w:t>
      </w:r>
      <w:proofErr w:type="spellStart"/>
      <w:r>
        <w:t>unglaubigen</w:t>
      </w:r>
      <w:proofErr w:type="spellEnd"/>
      <w:r>
        <w:t xml:space="preserve"> </w:t>
      </w:r>
      <w:proofErr w:type="spellStart"/>
      <w:r>
        <w:t>ain</w:t>
      </w:r>
      <w:proofErr w:type="spellEnd"/>
      <w:r>
        <w:t xml:space="preserve"> </w:t>
      </w:r>
      <w:proofErr w:type="spellStart"/>
      <w:r>
        <w:t>seltzam</w:t>
      </w:r>
      <w:proofErr w:type="spellEnd"/>
      <w:r>
        <w:t xml:space="preserve"> </w:t>
      </w:r>
      <w:proofErr w:type="spellStart"/>
      <w:r>
        <w:t>antlit</w:t>
      </w:r>
      <w:proofErr w:type="spellEnd"/>
      <w:r>
        <w:t xml:space="preserve"> hat / das </w:t>
      </w:r>
      <w:proofErr w:type="spellStart"/>
      <w:r>
        <w:t>got</w:t>
      </w:r>
      <w:proofErr w:type="spellEnd"/>
      <w:r>
        <w:t xml:space="preserve"> </w:t>
      </w:r>
      <w:proofErr w:type="spellStart"/>
      <w:r>
        <w:t>solliche</w:t>
      </w:r>
      <w:proofErr w:type="spellEnd"/>
      <w:r>
        <w:t xml:space="preserve"> </w:t>
      </w:r>
      <w:proofErr w:type="spellStart"/>
      <w:r>
        <w:t>schenckien</w:t>
      </w:r>
      <w:proofErr w:type="spellEnd"/>
      <w:r>
        <w:t xml:space="preserve"> </w:t>
      </w:r>
      <w:proofErr w:type="spellStart"/>
      <w:r>
        <w:t>solt</w:t>
      </w:r>
      <w:proofErr w:type="spellEnd"/>
      <w:r>
        <w:t xml:space="preserve"> </w:t>
      </w:r>
      <w:proofErr w:type="spellStart"/>
      <w:r>
        <w:t>seynen</w:t>
      </w:r>
      <w:proofErr w:type="spellEnd"/>
      <w:r>
        <w:t xml:space="preserve"> </w:t>
      </w:r>
      <w:proofErr w:type="spellStart"/>
      <w:r>
        <w:t>kinden</w:t>
      </w:r>
      <w:proofErr w:type="spellEnd"/>
      <w:r>
        <w:t xml:space="preserve"> geben die er lieb </w:t>
      </w:r>
      <w:proofErr w:type="spellStart"/>
      <w:r>
        <w:t>hett</w:t>
      </w:r>
      <w:proofErr w:type="spellEnd"/>
      <w:r>
        <w:t xml:space="preserve"> / </w:t>
      </w:r>
      <w:proofErr w:type="spellStart"/>
      <w:r>
        <w:t>vil</w:t>
      </w:r>
      <w:proofErr w:type="spellEnd"/>
      <w:r>
        <w:t xml:space="preserve"> lieber wer </w:t>
      </w:r>
      <w:proofErr w:type="spellStart"/>
      <w:r>
        <w:t>ain</w:t>
      </w:r>
      <w:proofErr w:type="spellEnd"/>
      <w:r>
        <w:t xml:space="preserve"> solcher </w:t>
      </w:r>
      <w:proofErr w:type="spellStart"/>
      <w:r>
        <w:t>nit</w:t>
      </w:r>
      <w:proofErr w:type="spellEnd"/>
      <w:r>
        <w:t xml:space="preserve"> </w:t>
      </w:r>
      <w:proofErr w:type="spellStart"/>
      <w:r>
        <w:t>gottes</w:t>
      </w:r>
      <w:proofErr w:type="spellEnd"/>
      <w:r>
        <w:t xml:space="preserve"> </w:t>
      </w:r>
      <w:proofErr w:type="spellStart"/>
      <w:r>
        <w:t>kind</w:t>
      </w:r>
      <w:proofErr w:type="spellEnd"/>
      <w:r>
        <w:t xml:space="preserve"> / sonder der </w:t>
      </w:r>
      <w:proofErr w:type="spellStart"/>
      <w:r>
        <w:t>welt</w:t>
      </w:r>
      <w:proofErr w:type="spellEnd"/>
      <w:r>
        <w:t xml:space="preserve"> / die </w:t>
      </w:r>
      <w:proofErr w:type="spellStart"/>
      <w:r>
        <w:t>geet</w:t>
      </w:r>
      <w:proofErr w:type="spellEnd"/>
      <w:r>
        <w:t xml:space="preserve"> </w:t>
      </w:r>
      <w:proofErr w:type="spellStart"/>
      <w:r>
        <w:t>nitt</w:t>
      </w:r>
      <w:proofErr w:type="spellEnd"/>
      <w:r>
        <w:t xml:space="preserve"> also mit </w:t>
      </w:r>
      <w:proofErr w:type="spellStart"/>
      <w:r>
        <w:t>jren</w:t>
      </w:r>
      <w:proofErr w:type="spellEnd"/>
      <w:r>
        <w:t xml:space="preserve"> </w:t>
      </w:r>
      <w:proofErr w:type="spellStart"/>
      <w:r>
        <w:t>kinden</w:t>
      </w:r>
      <w:proofErr w:type="spellEnd"/>
      <w:r>
        <w:t xml:space="preserve"> </w:t>
      </w:r>
      <w:proofErr w:type="spellStart"/>
      <w:r>
        <w:t>umb</w:t>
      </w:r>
      <w:proofErr w:type="spellEnd"/>
      <w:r>
        <w:t xml:space="preserve"> / sonder er zeucht </w:t>
      </w:r>
      <w:proofErr w:type="spellStart"/>
      <w:r>
        <w:t>sy</w:t>
      </w:r>
      <w:proofErr w:type="spellEnd"/>
      <w:r>
        <w:t xml:space="preserve"> lind und </w:t>
      </w:r>
      <w:proofErr w:type="spellStart"/>
      <w:r>
        <w:t>waych</w:t>
      </w:r>
      <w:proofErr w:type="spellEnd"/>
      <w:r>
        <w:t xml:space="preserve"> / ja es ist war / </w:t>
      </w:r>
      <w:proofErr w:type="spellStart"/>
      <w:r>
        <w:t>darumb</w:t>
      </w:r>
      <w:proofErr w:type="spellEnd"/>
      <w:r>
        <w:t xml:space="preserve"> spricht Paulus / der glaub ist </w:t>
      </w:r>
      <w:proofErr w:type="spellStart"/>
      <w:r>
        <w:t>nitt</w:t>
      </w:r>
      <w:proofErr w:type="spellEnd"/>
      <w:r>
        <w:t xml:space="preserve"> </w:t>
      </w:r>
      <w:proofErr w:type="spellStart"/>
      <w:r>
        <w:t>yedermans</w:t>
      </w:r>
      <w:proofErr w:type="spellEnd"/>
      <w:r>
        <w:t xml:space="preserve"> ding / und der weltlich / </w:t>
      </w:r>
      <w:proofErr w:type="spellStart"/>
      <w:r>
        <w:t>dz</w:t>
      </w:r>
      <w:proofErr w:type="spellEnd"/>
      <w:r>
        <w:t xml:space="preserve"> ist / der </w:t>
      </w:r>
      <w:proofErr w:type="spellStart"/>
      <w:r>
        <w:t>flaischlich</w:t>
      </w:r>
      <w:proofErr w:type="spellEnd"/>
      <w:r>
        <w:t xml:space="preserve"> </w:t>
      </w:r>
      <w:proofErr w:type="spellStart"/>
      <w:r>
        <w:t>mensch</w:t>
      </w:r>
      <w:proofErr w:type="spellEnd"/>
      <w:r>
        <w:t xml:space="preserve"> </w:t>
      </w:r>
      <w:proofErr w:type="spellStart"/>
      <w:r>
        <w:t>kan</w:t>
      </w:r>
      <w:proofErr w:type="spellEnd"/>
      <w:r>
        <w:t xml:space="preserve"> </w:t>
      </w:r>
      <w:proofErr w:type="spellStart"/>
      <w:r>
        <w:t>nit</w:t>
      </w:r>
      <w:proofErr w:type="spellEnd"/>
      <w:r>
        <w:t xml:space="preserve"> </w:t>
      </w:r>
      <w:proofErr w:type="spellStart"/>
      <w:r>
        <w:t>verston</w:t>
      </w:r>
      <w:proofErr w:type="spellEnd"/>
      <w:r>
        <w:t xml:space="preserve"> was </w:t>
      </w:r>
      <w:proofErr w:type="spellStart"/>
      <w:r>
        <w:t>götlich</w:t>
      </w:r>
      <w:proofErr w:type="spellEnd"/>
      <w:r>
        <w:t xml:space="preserve"> / Aber der </w:t>
      </w:r>
      <w:proofErr w:type="spellStart"/>
      <w:r>
        <w:t>gaystlich</w:t>
      </w:r>
      <w:proofErr w:type="spellEnd"/>
      <w:r>
        <w:t xml:space="preserve"> / das ist / der </w:t>
      </w:r>
      <w:proofErr w:type="spellStart"/>
      <w:r>
        <w:t>glaubig</w:t>
      </w:r>
      <w:proofErr w:type="spellEnd"/>
      <w:r>
        <w:t xml:space="preserve"> / der </w:t>
      </w:r>
      <w:proofErr w:type="spellStart"/>
      <w:r>
        <w:t>versteet</w:t>
      </w:r>
      <w:proofErr w:type="spellEnd"/>
      <w:r>
        <w:t xml:space="preserve"> / das </w:t>
      </w:r>
      <w:proofErr w:type="spellStart"/>
      <w:r>
        <w:t>gott</w:t>
      </w:r>
      <w:proofErr w:type="spellEnd"/>
      <w:r>
        <w:t xml:space="preserve"> also wunderbarlich handelt mit den </w:t>
      </w:r>
      <w:proofErr w:type="spellStart"/>
      <w:r>
        <w:t>seynen</w:t>
      </w:r>
      <w:proofErr w:type="spellEnd"/>
      <w:r>
        <w:t xml:space="preserve"> / </w:t>
      </w:r>
      <w:proofErr w:type="spellStart"/>
      <w:r>
        <w:t>gantz</w:t>
      </w:r>
      <w:proofErr w:type="spellEnd"/>
      <w:r>
        <w:t xml:space="preserve"> widerwertig der </w:t>
      </w:r>
      <w:proofErr w:type="spellStart"/>
      <w:r>
        <w:t>welt</w:t>
      </w:r>
      <w:proofErr w:type="spellEnd"/>
      <w:r>
        <w:t xml:space="preserve"> und </w:t>
      </w:r>
      <w:proofErr w:type="spellStart"/>
      <w:r>
        <w:t>jren</w:t>
      </w:r>
      <w:proofErr w:type="spellEnd"/>
      <w:r>
        <w:t xml:space="preserve"> </w:t>
      </w:r>
      <w:proofErr w:type="spellStart"/>
      <w:r>
        <w:t>kindern</w:t>
      </w:r>
      <w:proofErr w:type="spellEnd"/>
      <w:r>
        <w:t xml:space="preserve"> wie er dann im Propheten </w:t>
      </w:r>
      <w:proofErr w:type="spellStart"/>
      <w:r>
        <w:t>Esaia</w:t>
      </w:r>
      <w:proofErr w:type="spellEnd"/>
      <w:r>
        <w:t xml:space="preserve"> sagt am 55. Capitel. Mein </w:t>
      </w:r>
      <w:proofErr w:type="spellStart"/>
      <w:r>
        <w:t>gedencken</w:t>
      </w:r>
      <w:proofErr w:type="spellEnd"/>
      <w:r>
        <w:t xml:space="preserve"> / das ist / seyn wollen / seyn </w:t>
      </w:r>
      <w:proofErr w:type="spellStart"/>
      <w:r>
        <w:t>nitt</w:t>
      </w:r>
      <w:proofErr w:type="spellEnd"/>
      <w:r>
        <w:t xml:space="preserve"> </w:t>
      </w:r>
      <w:proofErr w:type="spellStart"/>
      <w:r>
        <w:t>gleych</w:t>
      </w:r>
      <w:proofErr w:type="spellEnd"/>
      <w:r>
        <w:t xml:space="preserve"> </w:t>
      </w:r>
      <w:proofErr w:type="spellStart"/>
      <w:r>
        <w:t>ewerem</w:t>
      </w:r>
      <w:proofErr w:type="spellEnd"/>
      <w:r>
        <w:t xml:space="preserve"> </w:t>
      </w:r>
      <w:proofErr w:type="spellStart"/>
      <w:r>
        <w:t>gedencken</w:t>
      </w:r>
      <w:proofErr w:type="spellEnd"/>
      <w:r>
        <w:t xml:space="preserve"> / </w:t>
      </w:r>
      <w:proofErr w:type="spellStart"/>
      <w:r>
        <w:t>unnd</w:t>
      </w:r>
      <w:proofErr w:type="spellEnd"/>
      <w:r>
        <w:t xml:space="preserve"> meine weg / das </w:t>
      </w:r>
      <w:proofErr w:type="spellStart"/>
      <w:r>
        <w:t>seynd</w:t>
      </w:r>
      <w:proofErr w:type="spellEnd"/>
      <w:r>
        <w:t xml:space="preserve"> </w:t>
      </w:r>
      <w:proofErr w:type="spellStart"/>
      <w:r>
        <w:t>seyne</w:t>
      </w:r>
      <w:proofErr w:type="spellEnd"/>
      <w:r>
        <w:t xml:space="preserve"> </w:t>
      </w:r>
      <w:proofErr w:type="spellStart"/>
      <w:r>
        <w:t>wirckungen</w:t>
      </w:r>
      <w:proofErr w:type="spellEnd"/>
      <w:r>
        <w:t xml:space="preserve"> / </w:t>
      </w:r>
      <w:proofErr w:type="spellStart"/>
      <w:r>
        <w:t>seynd</w:t>
      </w:r>
      <w:proofErr w:type="spellEnd"/>
      <w:r>
        <w:t xml:space="preserve"> </w:t>
      </w:r>
      <w:proofErr w:type="spellStart"/>
      <w:r>
        <w:t>nitt</w:t>
      </w:r>
      <w:proofErr w:type="spellEnd"/>
      <w:r>
        <w:t xml:space="preserve"> </w:t>
      </w:r>
      <w:proofErr w:type="spellStart"/>
      <w:r>
        <w:t>gleych</w:t>
      </w:r>
      <w:proofErr w:type="spellEnd"/>
      <w:r>
        <w:t xml:space="preserve"> </w:t>
      </w:r>
      <w:proofErr w:type="spellStart"/>
      <w:r>
        <w:t>ewern</w:t>
      </w:r>
      <w:proofErr w:type="spellEnd"/>
      <w:r>
        <w:t xml:space="preserve"> wegen / </w:t>
      </w:r>
      <w:proofErr w:type="spellStart"/>
      <w:r>
        <w:t>Darumb</w:t>
      </w:r>
      <w:proofErr w:type="spellEnd"/>
      <w:r>
        <w:t xml:space="preserve"> spricht er auch an </w:t>
      </w:r>
      <w:proofErr w:type="spellStart"/>
      <w:r>
        <w:t>aim</w:t>
      </w:r>
      <w:proofErr w:type="spellEnd"/>
      <w:r>
        <w:t xml:space="preserve"> andern </w:t>
      </w:r>
      <w:proofErr w:type="spellStart"/>
      <w:r>
        <w:t>ort</w:t>
      </w:r>
      <w:proofErr w:type="spellEnd"/>
      <w:r>
        <w:t xml:space="preserve"> im Propheten / Den ich will lebendig machen den </w:t>
      </w:r>
      <w:proofErr w:type="spellStart"/>
      <w:r>
        <w:t>tödt</w:t>
      </w:r>
      <w:proofErr w:type="spellEnd"/>
      <w:r>
        <w:t xml:space="preserve"> ich / den ich will gesund machen / den schlag ich ec. In summa / er will die er in ewiger </w:t>
      </w:r>
      <w:proofErr w:type="spellStart"/>
      <w:r>
        <w:t>wal</w:t>
      </w:r>
      <w:proofErr w:type="spellEnd"/>
      <w:r>
        <w:t xml:space="preserve"> </w:t>
      </w:r>
      <w:proofErr w:type="spellStart"/>
      <w:r>
        <w:t>erwölt</w:t>
      </w:r>
      <w:proofErr w:type="spellEnd"/>
      <w:r>
        <w:t xml:space="preserve"> / und als sein </w:t>
      </w:r>
      <w:proofErr w:type="spellStart"/>
      <w:r>
        <w:t>kinder</w:t>
      </w:r>
      <w:proofErr w:type="spellEnd"/>
      <w:r>
        <w:t xml:space="preserve"> in das buch </w:t>
      </w:r>
      <w:proofErr w:type="spellStart"/>
      <w:r>
        <w:t>seynes</w:t>
      </w:r>
      <w:proofErr w:type="spellEnd"/>
      <w:r>
        <w:t xml:space="preserve"> </w:t>
      </w:r>
      <w:proofErr w:type="spellStart"/>
      <w:r>
        <w:t>erbs</w:t>
      </w:r>
      <w:proofErr w:type="spellEnd"/>
      <w:r>
        <w:t xml:space="preserve"> </w:t>
      </w:r>
      <w:proofErr w:type="spellStart"/>
      <w:r>
        <w:t>geschriben</w:t>
      </w:r>
      <w:proofErr w:type="spellEnd"/>
      <w:r>
        <w:t xml:space="preserve"> hat / also von </w:t>
      </w:r>
      <w:proofErr w:type="spellStart"/>
      <w:r>
        <w:t>diser</w:t>
      </w:r>
      <w:proofErr w:type="spellEnd"/>
      <w:r>
        <w:t xml:space="preserve"> </w:t>
      </w:r>
      <w:proofErr w:type="spellStart"/>
      <w:r>
        <w:t>welt</w:t>
      </w:r>
      <w:proofErr w:type="spellEnd"/>
      <w:r>
        <w:t xml:space="preserve"> </w:t>
      </w:r>
      <w:proofErr w:type="spellStart"/>
      <w:r>
        <w:t>gewenen</w:t>
      </w:r>
      <w:proofErr w:type="spellEnd"/>
      <w:r>
        <w:t xml:space="preserve"> / und uns leeren / das wir </w:t>
      </w:r>
      <w:proofErr w:type="spellStart"/>
      <w:r>
        <w:t>allain</w:t>
      </w:r>
      <w:proofErr w:type="spellEnd"/>
      <w:r>
        <w:t xml:space="preserve"> an </w:t>
      </w:r>
      <w:proofErr w:type="spellStart"/>
      <w:r>
        <w:t>jm</w:t>
      </w:r>
      <w:proofErr w:type="spellEnd"/>
      <w:r>
        <w:t xml:space="preserve"> hangen in </w:t>
      </w:r>
      <w:proofErr w:type="spellStart"/>
      <w:r>
        <w:t>ainem</w:t>
      </w:r>
      <w:proofErr w:type="spellEnd"/>
      <w:r>
        <w:t xml:space="preserve"> </w:t>
      </w:r>
      <w:proofErr w:type="spellStart"/>
      <w:r>
        <w:t>steyffen</w:t>
      </w:r>
      <w:proofErr w:type="spellEnd"/>
      <w:r>
        <w:t xml:space="preserve"> glauben / </w:t>
      </w:r>
      <w:proofErr w:type="spellStart"/>
      <w:r>
        <w:t>unnd</w:t>
      </w:r>
      <w:proofErr w:type="spellEnd"/>
      <w:r>
        <w:t xml:space="preserve"> von </w:t>
      </w:r>
      <w:proofErr w:type="spellStart"/>
      <w:r>
        <w:t>nyemandt</w:t>
      </w:r>
      <w:proofErr w:type="spellEnd"/>
      <w:r>
        <w:t xml:space="preserve"> </w:t>
      </w:r>
      <w:proofErr w:type="spellStart"/>
      <w:r>
        <w:t>nitt</w:t>
      </w:r>
      <w:proofErr w:type="spellEnd"/>
      <w:r>
        <w:t xml:space="preserve"> anders warten noch </w:t>
      </w:r>
      <w:proofErr w:type="spellStart"/>
      <w:r>
        <w:t>nemen</w:t>
      </w:r>
      <w:proofErr w:type="spellEnd"/>
      <w:r>
        <w:t xml:space="preserve"> sollen / dann </w:t>
      </w:r>
      <w:proofErr w:type="spellStart"/>
      <w:r>
        <w:t>allain</w:t>
      </w:r>
      <w:proofErr w:type="spellEnd"/>
      <w:r>
        <w:t xml:space="preserve"> von </w:t>
      </w:r>
      <w:proofErr w:type="spellStart"/>
      <w:r>
        <w:t>jm</w:t>
      </w:r>
      <w:proofErr w:type="spellEnd"/>
      <w:r>
        <w:t xml:space="preserve">. Aber der </w:t>
      </w:r>
      <w:proofErr w:type="spellStart"/>
      <w:r>
        <w:t>welt</w:t>
      </w:r>
      <w:proofErr w:type="spellEnd"/>
      <w:r>
        <w:t xml:space="preserve"> </w:t>
      </w:r>
      <w:proofErr w:type="spellStart"/>
      <w:r>
        <w:t>kinder</w:t>
      </w:r>
      <w:proofErr w:type="spellEnd"/>
      <w:r>
        <w:t xml:space="preserve"> will er </w:t>
      </w:r>
      <w:proofErr w:type="spellStart"/>
      <w:r>
        <w:t>nit</w:t>
      </w:r>
      <w:proofErr w:type="spellEnd"/>
      <w:r>
        <w:t xml:space="preserve"> </w:t>
      </w:r>
      <w:proofErr w:type="spellStart"/>
      <w:r>
        <w:t>belonen</w:t>
      </w:r>
      <w:proofErr w:type="spellEnd"/>
      <w:r>
        <w:t xml:space="preserve"> / </w:t>
      </w:r>
      <w:proofErr w:type="spellStart"/>
      <w:r>
        <w:t>darumb</w:t>
      </w:r>
      <w:proofErr w:type="spellEnd"/>
      <w:r>
        <w:t xml:space="preserve"> laßt er auch </w:t>
      </w:r>
      <w:proofErr w:type="spellStart"/>
      <w:r>
        <w:t>jnen</w:t>
      </w:r>
      <w:proofErr w:type="spellEnd"/>
      <w:r>
        <w:t xml:space="preserve"> die </w:t>
      </w:r>
      <w:proofErr w:type="spellStart"/>
      <w:r>
        <w:t>welt</w:t>
      </w:r>
      <w:proofErr w:type="spellEnd"/>
      <w:r>
        <w:t xml:space="preserve"> </w:t>
      </w:r>
      <w:proofErr w:type="spellStart"/>
      <w:r>
        <w:t>eer</w:t>
      </w:r>
      <w:proofErr w:type="spellEnd"/>
      <w:r>
        <w:t xml:space="preserve"> / </w:t>
      </w:r>
      <w:proofErr w:type="spellStart"/>
      <w:r>
        <w:t>freud</w:t>
      </w:r>
      <w:proofErr w:type="spellEnd"/>
      <w:r>
        <w:t xml:space="preserve"> / </w:t>
      </w:r>
      <w:proofErr w:type="spellStart"/>
      <w:r>
        <w:t>gutt</w:t>
      </w:r>
      <w:proofErr w:type="spellEnd"/>
      <w:r>
        <w:t xml:space="preserve"> / und was </w:t>
      </w:r>
      <w:proofErr w:type="spellStart"/>
      <w:r>
        <w:t>sy</w:t>
      </w:r>
      <w:proofErr w:type="spellEnd"/>
      <w:r>
        <w:t xml:space="preserve"> hat geben / und </w:t>
      </w:r>
      <w:proofErr w:type="spellStart"/>
      <w:r>
        <w:t>jr</w:t>
      </w:r>
      <w:proofErr w:type="spellEnd"/>
      <w:r>
        <w:t xml:space="preserve"> </w:t>
      </w:r>
      <w:proofErr w:type="spellStart"/>
      <w:r>
        <w:t>belonung</w:t>
      </w:r>
      <w:proofErr w:type="spellEnd"/>
      <w:r>
        <w:t xml:space="preserve"> und </w:t>
      </w:r>
      <w:proofErr w:type="spellStart"/>
      <w:r>
        <w:t>erbtayl</w:t>
      </w:r>
      <w:proofErr w:type="spellEnd"/>
      <w:r>
        <w:t xml:space="preserve"> sein / und </w:t>
      </w:r>
      <w:proofErr w:type="spellStart"/>
      <w:r>
        <w:t>weyßt</w:t>
      </w:r>
      <w:proofErr w:type="spellEnd"/>
      <w:r>
        <w:t xml:space="preserve"> </w:t>
      </w:r>
      <w:proofErr w:type="spellStart"/>
      <w:r>
        <w:t>sy</w:t>
      </w:r>
      <w:proofErr w:type="spellEnd"/>
      <w:r>
        <w:t xml:space="preserve"> </w:t>
      </w:r>
      <w:proofErr w:type="spellStart"/>
      <w:r>
        <w:t>darmit</w:t>
      </w:r>
      <w:proofErr w:type="spellEnd"/>
      <w:r>
        <w:t xml:space="preserve"> </w:t>
      </w:r>
      <w:proofErr w:type="spellStart"/>
      <w:r>
        <w:t>auß</w:t>
      </w:r>
      <w:proofErr w:type="spellEnd"/>
      <w:r>
        <w:t xml:space="preserve"> / </w:t>
      </w:r>
      <w:proofErr w:type="spellStart"/>
      <w:r>
        <w:t>gleych</w:t>
      </w:r>
      <w:proofErr w:type="spellEnd"/>
      <w:r>
        <w:t xml:space="preserve"> wie Abraham der groß </w:t>
      </w:r>
      <w:proofErr w:type="spellStart"/>
      <w:r>
        <w:t>glaubig</w:t>
      </w:r>
      <w:proofErr w:type="spellEnd"/>
      <w:r>
        <w:t xml:space="preserve"> man den </w:t>
      </w:r>
      <w:proofErr w:type="spellStart"/>
      <w:r>
        <w:t>uneelichen</w:t>
      </w:r>
      <w:proofErr w:type="spellEnd"/>
      <w:r>
        <w:t xml:space="preserve"> </w:t>
      </w:r>
      <w:proofErr w:type="spellStart"/>
      <w:r>
        <w:t>sun</w:t>
      </w:r>
      <w:proofErr w:type="spellEnd"/>
      <w:r>
        <w:t xml:space="preserve"> Ismael / von </w:t>
      </w:r>
      <w:proofErr w:type="spellStart"/>
      <w:r>
        <w:t>seyner</w:t>
      </w:r>
      <w:proofErr w:type="spellEnd"/>
      <w:r>
        <w:t xml:space="preserve"> </w:t>
      </w:r>
      <w:proofErr w:type="spellStart"/>
      <w:r>
        <w:t>magt</w:t>
      </w:r>
      <w:proofErr w:type="spellEnd"/>
      <w:r>
        <w:t xml:space="preserve"> Agar </w:t>
      </w:r>
      <w:proofErr w:type="spellStart"/>
      <w:r>
        <w:t>geborn</w:t>
      </w:r>
      <w:proofErr w:type="spellEnd"/>
      <w:r>
        <w:t xml:space="preserve"> / </w:t>
      </w:r>
      <w:proofErr w:type="spellStart"/>
      <w:r>
        <w:t>auß</w:t>
      </w:r>
      <w:proofErr w:type="spellEnd"/>
      <w:r>
        <w:t xml:space="preserve"> </w:t>
      </w:r>
      <w:proofErr w:type="spellStart"/>
      <w:r>
        <w:t>weyß</w:t>
      </w:r>
      <w:proofErr w:type="spellEnd"/>
      <w:r>
        <w:t xml:space="preserve"> </w:t>
      </w:r>
      <w:proofErr w:type="spellStart"/>
      <w:r>
        <w:t>mitt</w:t>
      </w:r>
      <w:proofErr w:type="spellEnd"/>
      <w:r>
        <w:t xml:space="preserve"> </w:t>
      </w:r>
      <w:proofErr w:type="spellStart"/>
      <w:r>
        <w:t>ainer</w:t>
      </w:r>
      <w:proofErr w:type="spellEnd"/>
      <w:r>
        <w:t xml:space="preserve"> </w:t>
      </w:r>
      <w:proofErr w:type="spellStart"/>
      <w:r>
        <w:t>schencken</w:t>
      </w:r>
      <w:proofErr w:type="spellEnd"/>
      <w:r>
        <w:t xml:space="preserve"> </w:t>
      </w:r>
      <w:proofErr w:type="spellStart"/>
      <w:r>
        <w:t>seynes</w:t>
      </w:r>
      <w:proofErr w:type="spellEnd"/>
      <w:r>
        <w:t xml:space="preserve"> guts / und </w:t>
      </w:r>
      <w:proofErr w:type="spellStart"/>
      <w:r>
        <w:t>jn</w:t>
      </w:r>
      <w:proofErr w:type="spellEnd"/>
      <w:r>
        <w:t xml:space="preserve"> damit </w:t>
      </w:r>
      <w:proofErr w:type="spellStart"/>
      <w:r>
        <w:t>auß</w:t>
      </w:r>
      <w:proofErr w:type="spellEnd"/>
      <w:r>
        <w:t xml:space="preserve"> schloß von </w:t>
      </w:r>
      <w:proofErr w:type="spellStart"/>
      <w:r>
        <w:t>seynem</w:t>
      </w:r>
      <w:proofErr w:type="spellEnd"/>
      <w:r>
        <w:t xml:space="preserve"> </w:t>
      </w:r>
      <w:proofErr w:type="spellStart"/>
      <w:r>
        <w:t>erbtayl</w:t>
      </w:r>
      <w:proofErr w:type="spellEnd"/>
      <w:r>
        <w:t xml:space="preserve"> da die </w:t>
      </w:r>
      <w:proofErr w:type="spellStart"/>
      <w:r>
        <w:t>eelich</w:t>
      </w:r>
      <w:proofErr w:type="spellEnd"/>
      <w:r>
        <w:t xml:space="preserve"> </w:t>
      </w:r>
      <w:proofErr w:type="spellStart"/>
      <w:r>
        <w:t>fraw</w:t>
      </w:r>
      <w:proofErr w:type="spellEnd"/>
      <w:r>
        <w:t xml:space="preserve"> Sara sprach / </w:t>
      </w:r>
      <w:proofErr w:type="spellStart"/>
      <w:r>
        <w:t>Treyb</w:t>
      </w:r>
      <w:proofErr w:type="spellEnd"/>
      <w:r>
        <w:t xml:space="preserve"> </w:t>
      </w:r>
      <w:proofErr w:type="spellStart"/>
      <w:r>
        <w:t>hynweg</w:t>
      </w:r>
      <w:proofErr w:type="spellEnd"/>
      <w:r>
        <w:t xml:space="preserve"> die </w:t>
      </w:r>
      <w:proofErr w:type="spellStart"/>
      <w:r>
        <w:t>maget</w:t>
      </w:r>
      <w:proofErr w:type="spellEnd"/>
      <w:r>
        <w:t xml:space="preserve"> </w:t>
      </w:r>
      <w:proofErr w:type="spellStart"/>
      <w:r>
        <w:t>mitt</w:t>
      </w:r>
      <w:proofErr w:type="spellEnd"/>
      <w:r>
        <w:t xml:space="preserve"> </w:t>
      </w:r>
      <w:proofErr w:type="spellStart"/>
      <w:r>
        <w:t>jrem</w:t>
      </w:r>
      <w:proofErr w:type="spellEnd"/>
      <w:r>
        <w:t xml:space="preserve"> </w:t>
      </w:r>
      <w:proofErr w:type="spellStart"/>
      <w:r>
        <w:t>sun</w:t>
      </w:r>
      <w:proofErr w:type="spellEnd"/>
      <w:r>
        <w:t xml:space="preserve"> / dann er soll </w:t>
      </w:r>
      <w:proofErr w:type="spellStart"/>
      <w:r>
        <w:t>nit</w:t>
      </w:r>
      <w:proofErr w:type="spellEnd"/>
      <w:r>
        <w:t xml:space="preserve"> erben mit meinem Sun Isaac. In </w:t>
      </w:r>
      <w:proofErr w:type="spellStart"/>
      <w:r>
        <w:t>wöllichem</w:t>
      </w:r>
      <w:proofErr w:type="spellEnd"/>
      <w:r>
        <w:t xml:space="preserve"> Ismael / dann </w:t>
      </w:r>
      <w:proofErr w:type="spellStart"/>
      <w:r>
        <w:t>warlich</w:t>
      </w:r>
      <w:proofErr w:type="spellEnd"/>
      <w:r>
        <w:t xml:space="preserve"> </w:t>
      </w:r>
      <w:proofErr w:type="spellStart"/>
      <w:r>
        <w:t>seynd</w:t>
      </w:r>
      <w:proofErr w:type="spellEnd"/>
      <w:r>
        <w:t xml:space="preserve"> </w:t>
      </w:r>
      <w:proofErr w:type="spellStart"/>
      <w:r>
        <w:t>bedeut</w:t>
      </w:r>
      <w:proofErr w:type="spellEnd"/>
      <w:r>
        <w:t xml:space="preserve"> die </w:t>
      </w:r>
      <w:proofErr w:type="spellStart"/>
      <w:r>
        <w:t>welt</w:t>
      </w:r>
      <w:proofErr w:type="spellEnd"/>
      <w:r>
        <w:t xml:space="preserve"> </w:t>
      </w:r>
      <w:proofErr w:type="spellStart"/>
      <w:r>
        <w:t>kinder</w:t>
      </w:r>
      <w:proofErr w:type="spellEnd"/>
      <w:r>
        <w:t xml:space="preserve"> / die werden on </w:t>
      </w:r>
      <w:proofErr w:type="spellStart"/>
      <w:r>
        <w:t>zweyffel</w:t>
      </w:r>
      <w:proofErr w:type="spellEnd"/>
      <w:r>
        <w:t xml:space="preserve"> auch </w:t>
      </w:r>
      <w:proofErr w:type="spellStart"/>
      <w:r>
        <w:t>auß</w:t>
      </w:r>
      <w:proofErr w:type="spellEnd"/>
      <w:r>
        <w:t xml:space="preserve"> dem </w:t>
      </w:r>
      <w:proofErr w:type="spellStart"/>
      <w:r>
        <w:t>erbtayl</w:t>
      </w:r>
      <w:proofErr w:type="spellEnd"/>
      <w:r>
        <w:t xml:space="preserve"> gestossen des ewigen </w:t>
      </w:r>
      <w:proofErr w:type="spellStart"/>
      <w:r>
        <w:t>vatters</w:t>
      </w:r>
      <w:proofErr w:type="spellEnd"/>
      <w:r>
        <w:t xml:space="preserve"> / und zu </w:t>
      </w:r>
      <w:proofErr w:type="spellStart"/>
      <w:r>
        <w:t>hertzogen</w:t>
      </w:r>
      <w:proofErr w:type="spellEnd"/>
      <w:r>
        <w:t xml:space="preserve"> und </w:t>
      </w:r>
      <w:proofErr w:type="spellStart"/>
      <w:r>
        <w:t>besitzern</w:t>
      </w:r>
      <w:proofErr w:type="spellEnd"/>
      <w:r>
        <w:t xml:space="preserve"> </w:t>
      </w:r>
      <w:proofErr w:type="spellStart"/>
      <w:r>
        <w:t>diser</w:t>
      </w:r>
      <w:proofErr w:type="spellEnd"/>
      <w:r>
        <w:t xml:space="preserve"> </w:t>
      </w:r>
      <w:proofErr w:type="spellStart"/>
      <w:r>
        <w:t>welt</w:t>
      </w:r>
      <w:proofErr w:type="spellEnd"/>
      <w:r>
        <w:t xml:space="preserve"> gesetzt / wie Ismael auch ward / dann </w:t>
      </w:r>
      <w:proofErr w:type="spellStart"/>
      <w:r>
        <w:t>sy</w:t>
      </w:r>
      <w:proofErr w:type="spellEnd"/>
      <w:r>
        <w:t xml:space="preserve"> müssen </w:t>
      </w:r>
      <w:proofErr w:type="spellStart"/>
      <w:r>
        <w:t>ye</w:t>
      </w:r>
      <w:proofErr w:type="spellEnd"/>
      <w:r>
        <w:t xml:space="preserve"> auch </w:t>
      </w:r>
      <w:proofErr w:type="spellStart"/>
      <w:r>
        <w:t>ain</w:t>
      </w:r>
      <w:proofErr w:type="spellEnd"/>
      <w:r>
        <w:t xml:space="preserve"> </w:t>
      </w:r>
      <w:proofErr w:type="spellStart"/>
      <w:r>
        <w:t>belonung</w:t>
      </w:r>
      <w:proofErr w:type="spellEnd"/>
      <w:r>
        <w:t xml:space="preserve"> haben. Aber Isaac dem </w:t>
      </w:r>
      <w:proofErr w:type="spellStart"/>
      <w:r>
        <w:t>eelichen</w:t>
      </w:r>
      <w:proofErr w:type="spellEnd"/>
      <w:r>
        <w:t xml:space="preserve"> </w:t>
      </w:r>
      <w:proofErr w:type="spellStart"/>
      <w:r>
        <w:t>sun</w:t>
      </w:r>
      <w:proofErr w:type="spellEnd"/>
      <w:r>
        <w:t xml:space="preserve"> gab Abraham </w:t>
      </w:r>
      <w:proofErr w:type="spellStart"/>
      <w:r>
        <w:t>nit</w:t>
      </w:r>
      <w:proofErr w:type="spellEnd"/>
      <w:r>
        <w:t xml:space="preserve"> / sonder </w:t>
      </w:r>
      <w:proofErr w:type="spellStart"/>
      <w:r>
        <w:t>fürt</w:t>
      </w:r>
      <w:proofErr w:type="spellEnd"/>
      <w:r>
        <w:t xml:space="preserve"> </w:t>
      </w:r>
      <w:proofErr w:type="spellStart"/>
      <w:r>
        <w:t>jn</w:t>
      </w:r>
      <w:proofErr w:type="spellEnd"/>
      <w:r>
        <w:t xml:space="preserve"> </w:t>
      </w:r>
      <w:proofErr w:type="spellStart"/>
      <w:r>
        <w:t>auff</w:t>
      </w:r>
      <w:proofErr w:type="spellEnd"/>
      <w:r>
        <w:t xml:space="preserve"> </w:t>
      </w:r>
      <w:proofErr w:type="spellStart"/>
      <w:r>
        <w:t>ain</w:t>
      </w:r>
      <w:proofErr w:type="spellEnd"/>
      <w:r>
        <w:t xml:space="preserve"> </w:t>
      </w:r>
      <w:proofErr w:type="spellStart"/>
      <w:r>
        <w:t>berg</w:t>
      </w:r>
      <w:proofErr w:type="spellEnd"/>
      <w:r>
        <w:t xml:space="preserve"> / </w:t>
      </w:r>
      <w:proofErr w:type="spellStart"/>
      <w:r>
        <w:t>unnd</w:t>
      </w:r>
      <w:proofErr w:type="spellEnd"/>
      <w:r>
        <w:t xml:space="preserve"> </w:t>
      </w:r>
      <w:proofErr w:type="spellStart"/>
      <w:r>
        <w:t>wolt</w:t>
      </w:r>
      <w:proofErr w:type="spellEnd"/>
      <w:r>
        <w:t xml:space="preserve"> </w:t>
      </w:r>
      <w:proofErr w:type="spellStart"/>
      <w:r>
        <w:t>jn</w:t>
      </w:r>
      <w:proofErr w:type="spellEnd"/>
      <w:r>
        <w:t xml:space="preserve"> da </w:t>
      </w:r>
      <w:proofErr w:type="spellStart"/>
      <w:r>
        <w:t>mitt</w:t>
      </w:r>
      <w:proofErr w:type="spellEnd"/>
      <w:r>
        <w:t xml:space="preserve"> dem </w:t>
      </w:r>
      <w:proofErr w:type="spellStart"/>
      <w:r>
        <w:t>schwert</w:t>
      </w:r>
      <w:proofErr w:type="spellEnd"/>
      <w:r>
        <w:t xml:space="preserve"> </w:t>
      </w:r>
      <w:proofErr w:type="spellStart"/>
      <w:r>
        <w:t>getödt</w:t>
      </w:r>
      <w:proofErr w:type="spellEnd"/>
      <w:r>
        <w:t xml:space="preserve"> haben / und also </w:t>
      </w:r>
      <w:proofErr w:type="spellStart"/>
      <w:r>
        <w:t>Got</w:t>
      </w:r>
      <w:proofErr w:type="spellEnd"/>
      <w:r>
        <w:t xml:space="preserve"> </w:t>
      </w:r>
      <w:proofErr w:type="spellStart"/>
      <w:r>
        <w:t>opffern</w:t>
      </w:r>
      <w:proofErr w:type="spellEnd"/>
      <w:r>
        <w:t xml:space="preserve"> / das dann </w:t>
      </w:r>
      <w:proofErr w:type="spellStart"/>
      <w:r>
        <w:t>warlich</w:t>
      </w:r>
      <w:proofErr w:type="spellEnd"/>
      <w:r>
        <w:t xml:space="preserve"> der </w:t>
      </w:r>
      <w:proofErr w:type="spellStart"/>
      <w:r>
        <w:t>welt</w:t>
      </w:r>
      <w:proofErr w:type="spellEnd"/>
      <w:r>
        <w:t xml:space="preserve"> anzusehen </w:t>
      </w:r>
      <w:proofErr w:type="spellStart"/>
      <w:r>
        <w:t>ain</w:t>
      </w:r>
      <w:proofErr w:type="spellEnd"/>
      <w:r>
        <w:t xml:space="preserve"> </w:t>
      </w:r>
      <w:proofErr w:type="spellStart"/>
      <w:r>
        <w:t>unväterlich</w:t>
      </w:r>
      <w:proofErr w:type="spellEnd"/>
      <w:r>
        <w:t xml:space="preserve"> ding </w:t>
      </w:r>
      <w:proofErr w:type="spellStart"/>
      <w:r>
        <w:t>waß</w:t>
      </w:r>
      <w:proofErr w:type="spellEnd"/>
      <w:r>
        <w:t xml:space="preserve"> / er glaubt </w:t>
      </w:r>
      <w:proofErr w:type="spellStart"/>
      <w:r>
        <w:t>unnd</w:t>
      </w:r>
      <w:proofErr w:type="spellEnd"/>
      <w:r>
        <w:t xml:space="preserve"> wißt aber das </w:t>
      </w:r>
      <w:proofErr w:type="spellStart"/>
      <w:r>
        <w:t>jm</w:t>
      </w:r>
      <w:proofErr w:type="spellEnd"/>
      <w:r>
        <w:t xml:space="preserve"> seyn erb </w:t>
      </w:r>
      <w:proofErr w:type="spellStart"/>
      <w:r>
        <w:t>unsichtlich</w:t>
      </w:r>
      <w:proofErr w:type="spellEnd"/>
      <w:r>
        <w:t xml:space="preserve"> behalten </w:t>
      </w:r>
      <w:proofErr w:type="spellStart"/>
      <w:r>
        <w:t>waß</w:t>
      </w:r>
      <w:proofErr w:type="spellEnd"/>
      <w:r>
        <w:t xml:space="preserve"> / und das in </w:t>
      </w:r>
      <w:proofErr w:type="spellStart"/>
      <w:r>
        <w:t>got</w:t>
      </w:r>
      <w:proofErr w:type="spellEnd"/>
      <w:r>
        <w:t xml:space="preserve"> auch </w:t>
      </w:r>
      <w:proofErr w:type="spellStart"/>
      <w:r>
        <w:t>widerumb</w:t>
      </w:r>
      <w:proofErr w:type="spellEnd"/>
      <w:r>
        <w:t xml:space="preserve"> möcht erquicken. Also </w:t>
      </w:r>
      <w:proofErr w:type="spellStart"/>
      <w:r>
        <w:t>thunt</w:t>
      </w:r>
      <w:proofErr w:type="spellEnd"/>
      <w:r>
        <w:t xml:space="preserve"> </w:t>
      </w:r>
      <w:proofErr w:type="spellStart"/>
      <w:r>
        <w:t>jr</w:t>
      </w:r>
      <w:proofErr w:type="spellEnd"/>
      <w:r>
        <w:t xml:space="preserve"> auch / bitt ich euch </w:t>
      </w:r>
      <w:proofErr w:type="spellStart"/>
      <w:r>
        <w:t>jr</w:t>
      </w:r>
      <w:proofErr w:type="spellEnd"/>
      <w:r>
        <w:t xml:space="preserve"> redlichen </w:t>
      </w:r>
      <w:proofErr w:type="spellStart"/>
      <w:r>
        <w:t>glaubhaftigen</w:t>
      </w:r>
      <w:proofErr w:type="spellEnd"/>
      <w:r>
        <w:t xml:space="preserve"> </w:t>
      </w:r>
      <w:proofErr w:type="spellStart"/>
      <w:r>
        <w:t>weyber</w:t>
      </w:r>
      <w:proofErr w:type="spellEnd"/>
      <w:r>
        <w:t xml:space="preserve"> / </w:t>
      </w:r>
      <w:proofErr w:type="spellStart"/>
      <w:r>
        <w:t>nemen</w:t>
      </w:r>
      <w:proofErr w:type="spellEnd"/>
      <w:r>
        <w:t xml:space="preserve"> an euch </w:t>
      </w:r>
      <w:proofErr w:type="spellStart"/>
      <w:r>
        <w:t>ain</w:t>
      </w:r>
      <w:proofErr w:type="spellEnd"/>
      <w:r>
        <w:t xml:space="preserve"> männisch Abrahamisch </w:t>
      </w:r>
      <w:proofErr w:type="spellStart"/>
      <w:r>
        <w:t>gemüt</w:t>
      </w:r>
      <w:proofErr w:type="spellEnd"/>
      <w:r>
        <w:t xml:space="preserve"> / so </w:t>
      </w:r>
      <w:proofErr w:type="spellStart"/>
      <w:r>
        <w:t>jr</w:t>
      </w:r>
      <w:proofErr w:type="spellEnd"/>
      <w:r>
        <w:t xml:space="preserve"> also in </w:t>
      </w:r>
      <w:proofErr w:type="spellStart"/>
      <w:r>
        <w:t>nötten</w:t>
      </w:r>
      <w:proofErr w:type="spellEnd"/>
      <w:r>
        <w:t xml:space="preserve"> </w:t>
      </w:r>
      <w:proofErr w:type="spellStart"/>
      <w:r>
        <w:t>seynd</w:t>
      </w:r>
      <w:proofErr w:type="spellEnd"/>
      <w:r>
        <w:t xml:space="preserve"> / in </w:t>
      </w:r>
      <w:proofErr w:type="spellStart"/>
      <w:r>
        <w:t>allerlay</w:t>
      </w:r>
      <w:proofErr w:type="spellEnd"/>
      <w:r>
        <w:t xml:space="preserve"> </w:t>
      </w:r>
      <w:proofErr w:type="spellStart"/>
      <w:r>
        <w:t>schmach</w:t>
      </w:r>
      <w:proofErr w:type="spellEnd"/>
      <w:r>
        <w:t xml:space="preserve"> </w:t>
      </w:r>
      <w:proofErr w:type="spellStart"/>
      <w:r>
        <w:t>unnd</w:t>
      </w:r>
      <w:proofErr w:type="spellEnd"/>
      <w:r>
        <w:t xml:space="preserve"> </w:t>
      </w:r>
      <w:proofErr w:type="spellStart"/>
      <w:r>
        <w:t>leydungen</w:t>
      </w:r>
      <w:proofErr w:type="spellEnd"/>
      <w:r>
        <w:t xml:space="preserve"> / damit </w:t>
      </w:r>
      <w:proofErr w:type="spellStart"/>
      <w:r>
        <w:t>jr</w:t>
      </w:r>
      <w:proofErr w:type="spellEnd"/>
      <w:r>
        <w:t xml:space="preserve"> werden </w:t>
      </w:r>
      <w:proofErr w:type="spellStart"/>
      <w:r>
        <w:t>geschmecht</w:t>
      </w:r>
      <w:proofErr w:type="spellEnd"/>
      <w:r>
        <w:t xml:space="preserve"> / es sey </w:t>
      </w:r>
      <w:proofErr w:type="spellStart"/>
      <w:r>
        <w:t>gleych</w:t>
      </w:r>
      <w:proofErr w:type="spellEnd"/>
      <w:r>
        <w:t xml:space="preserve"> mit </w:t>
      </w:r>
      <w:proofErr w:type="spellStart"/>
      <w:r>
        <w:t>dürnen</w:t>
      </w:r>
      <w:proofErr w:type="spellEnd"/>
      <w:r>
        <w:t xml:space="preserve"> / </w:t>
      </w:r>
      <w:proofErr w:type="spellStart"/>
      <w:r>
        <w:t>halßeysen</w:t>
      </w:r>
      <w:proofErr w:type="spellEnd"/>
      <w:r>
        <w:t xml:space="preserve"> / </w:t>
      </w:r>
      <w:proofErr w:type="spellStart"/>
      <w:r>
        <w:t>ertrencken</w:t>
      </w:r>
      <w:proofErr w:type="spellEnd"/>
      <w:r>
        <w:t xml:space="preserve"> / </w:t>
      </w:r>
      <w:proofErr w:type="spellStart"/>
      <w:r>
        <w:t>vertreyben</w:t>
      </w:r>
      <w:proofErr w:type="spellEnd"/>
      <w:r>
        <w:t xml:space="preserve"> / und was der </w:t>
      </w:r>
      <w:proofErr w:type="spellStart"/>
      <w:r>
        <w:t>gleychen</w:t>
      </w:r>
      <w:proofErr w:type="spellEnd"/>
      <w:r>
        <w:t xml:space="preserve"> auch begegnen mag / ja so euch </w:t>
      </w:r>
      <w:proofErr w:type="spellStart"/>
      <w:r>
        <w:t>ewer</w:t>
      </w:r>
      <w:proofErr w:type="spellEnd"/>
      <w:r>
        <w:t xml:space="preserve"> </w:t>
      </w:r>
      <w:proofErr w:type="spellStart"/>
      <w:r>
        <w:t>mann</w:t>
      </w:r>
      <w:proofErr w:type="spellEnd"/>
      <w:r>
        <w:t xml:space="preserve"> werden </w:t>
      </w:r>
      <w:proofErr w:type="spellStart"/>
      <w:r>
        <w:t>getödt</w:t>
      </w:r>
      <w:proofErr w:type="spellEnd"/>
      <w:r>
        <w:t xml:space="preserve"> / und </w:t>
      </w:r>
      <w:proofErr w:type="spellStart"/>
      <w:r>
        <w:t>jr</w:t>
      </w:r>
      <w:proofErr w:type="spellEnd"/>
      <w:r>
        <w:t xml:space="preserve"> </w:t>
      </w:r>
      <w:proofErr w:type="spellStart"/>
      <w:r>
        <w:t>selb</w:t>
      </w:r>
      <w:proofErr w:type="spellEnd"/>
      <w:r>
        <w:t xml:space="preserve"> / so </w:t>
      </w:r>
      <w:proofErr w:type="spellStart"/>
      <w:r>
        <w:t>gedencken</w:t>
      </w:r>
      <w:proofErr w:type="spellEnd"/>
      <w:r>
        <w:t xml:space="preserve"> an den </w:t>
      </w:r>
      <w:proofErr w:type="spellStart"/>
      <w:r>
        <w:t>steyffen</w:t>
      </w:r>
      <w:proofErr w:type="spellEnd"/>
      <w:r>
        <w:t xml:space="preserve"> Abraham unser aller </w:t>
      </w:r>
      <w:proofErr w:type="spellStart"/>
      <w:r>
        <w:t>vater</w:t>
      </w:r>
      <w:proofErr w:type="spellEnd"/>
      <w:r>
        <w:t xml:space="preserve"> / schlaget </w:t>
      </w:r>
      <w:proofErr w:type="spellStart"/>
      <w:r>
        <w:t>jm</w:t>
      </w:r>
      <w:proofErr w:type="spellEnd"/>
      <w:r>
        <w:t xml:space="preserve"> nach wie </w:t>
      </w:r>
      <w:proofErr w:type="spellStart"/>
      <w:r>
        <w:t>ain</w:t>
      </w:r>
      <w:proofErr w:type="spellEnd"/>
      <w:r>
        <w:t xml:space="preserve"> </w:t>
      </w:r>
      <w:proofErr w:type="spellStart"/>
      <w:r>
        <w:t>frumm</w:t>
      </w:r>
      <w:proofErr w:type="spellEnd"/>
      <w:r>
        <w:t xml:space="preserve"> </w:t>
      </w:r>
      <w:proofErr w:type="spellStart"/>
      <w:r>
        <w:t>kind</w:t>
      </w:r>
      <w:proofErr w:type="spellEnd"/>
      <w:r>
        <w:t xml:space="preserve"> / </w:t>
      </w:r>
      <w:proofErr w:type="spellStart"/>
      <w:r>
        <w:t>seynem</w:t>
      </w:r>
      <w:proofErr w:type="spellEnd"/>
      <w:r>
        <w:t xml:space="preserve"> </w:t>
      </w:r>
      <w:proofErr w:type="spellStart"/>
      <w:r>
        <w:t>vatter</w:t>
      </w:r>
      <w:proofErr w:type="spellEnd"/>
      <w:r>
        <w:t xml:space="preserve"> soll in </w:t>
      </w:r>
      <w:proofErr w:type="spellStart"/>
      <w:r>
        <w:t>ainem</w:t>
      </w:r>
      <w:proofErr w:type="spellEnd"/>
      <w:r>
        <w:t xml:space="preserve"> </w:t>
      </w:r>
      <w:proofErr w:type="spellStart"/>
      <w:r>
        <w:t>söllichen</w:t>
      </w:r>
      <w:proofErr w:type="spellEnd"/>
      <w:r>
        <w:t xml:space="preserve"> </w:t>
      </w:r>
      <w:proofErr w:type="spellStart"/>
      <w:r>
        <w:t>gleychen</w:t>
      </w:r>
      <w:proofErr w:type="spellEnd"/>
      <w:r>
        <w:t xml:space="preserve"> glauben. </w:t>
      </w:r>
      <w:proofErr w:type="spellStart"/>
      <w:r>
        <w:t>Maynendet</w:t>
      </w:r>
      <w:proofErr w:type="spellEnd"/>
      <w:r>
        <w:t xml:space="preserve"> </w:t>
      </w:r>
      <w:proofErr w:type="spellStart"/>
      <w:r>
        <w:t>jr</w:t>
      </w:r>
      <w:proofErr w:type="spellEnd"/>
      <w:r>
        <w:t xml:space="preserve"> </w:t>
      </w:r>
      <w:proofErr w:type="spellStart"/>
      <w:r>
        <w:t>nitt</w:t>
      </w:r>
      <w:proofErr w:type="spellEnd"/>
      <w:r>
        <w:t xml:space="preserve"> / das Abraham auch </w:t>
      </w:r>
      <w:proofErr w:type="spellStart"/>
      <w:r>
        <w:t>wee</w:t>
      </w:r>
      <w:proofErr w:type="spellEnd"/>
      <w:r>
        <w:t xml:space="preserve"> sey geschehen / da </w:t>
      </w:r>
      <w:proofErr w:type="spellStart"/>
      <w:r>
        <w:t>jn</w:t>
      </w:r>
      <w:proofErr w:type="spellEnd"/>
      <w:r>
        <w:t xml:space="preserve"> </w:t>
      </w:r>
      <w:proofErr w:type="spellStart"/>
      <w:r>
        <w:t>gott</w:t>
      </w:r>
      <w:proofErr w:type="spellEnd"/>
      <w:r>
        <w:t xml:space="preserve"> hieß seyn </w:t>
      </w:r>
      <w:proofErr w:type="spellStart"/>
      <w:r>
        <w:t>aynigen</w:t>
      </w:r>
      <w:proofErr w:type="spellEnd"/>
      <w:r>
        <w:t xml:space="preserve"> </w:t>
      </w:r>
      <w:proofErr w:type="spellStart"/>
      <w:r>
        <w:t>sun</w:t>
      </w:r>
      <w:proofErr w:type="spellEnd"/>
      <w:r>
        <w:t xml:space="preserve"> (in dem </w:t>
      </w:r>
      <w:proofErr w:type="spellStart"/>
      <w:r>
        <w:t>jm</w:t>
      </w:r>
      <w:proofErr w:type="spellEnd"/>
      <w:r>
        <w:t xml:space="preserve"> doch die </w:t>
      </w:r>
      <w:proofErr w:type="spellStart"/>
      <w:r>
        <w:t>merung</w:t>
      </w:r>
      <w:proofErr w:type="spellEnd"/>
      <w:r>
        <w:t xml:space="preserve"> der </w:t>
      </w:r>
      <w:proofErr w:type="spellStart"/>
      <w:r>
        <w:t>menschen</w:t>
      </w:r>
      <w:proofErr w:type="spellEnd"/>
      <w:r>
        <w:t xml:space="preserve"> was </w:t>
      </w:r>
      <w:proofErr w:type="spellStart"/>
      <w:r>
        <w:t>verhaissen</w:t>
      </w:r>
      <w:proofErr w:type="spellEnd"/>
      <w:r>
        <w:t xml:space="preserve">) selber tödten / ja </w:t>
      </w:r>
      <w:proofErr w:type="spellStart"/>
      <w:r>
        <w:t>freylich</w:t>
      </w:r>
      <w:proofErr w:type="spellEnd"/>
      <w:r>
        <w:t xml:space="preserve"> ist </w:t>
      </w:r>
      <w:proofErr w:type="spellStart"/>
      <w:r>
        <w:t>jm</w:t>
      </w:r>
      <w:proofErr w:type="spellEnd"/>
      <w:r>
        <w:t xml:space="preserve"> </w:t>
      </w:r>
      <w:proofErr w:type="spellStart"/>
      <w:r>
        <w:t>wee</w:t>
      </w:r>
      <w:proofErr w:type="spellEnd"/>
      <w:r>
        <w:t xml:space="preserve"> und </w:t>
      </w:r>
      <w:proofErr w:type="spellStart"/>
      <w:r>
        <w:t>wee</w:t>
      </w:r>
      <w:proofErr w:type="spellEnd"/>
      <w:r>
        <w:t xml:space="preserve"> geschehen / dann er </w:t>
      </w:r>
      <w:proofErr w:type="spellStart"/>
      <w:r>
        <w:t>waß</w:t>
      </w:r>
      <w:proofErr w:type="spellEnd"/>
      <w:r>
        <w:t xml:space="preserve"> eben auch </w:t>
      </w:r>
      <w:proofErr w:type="spellStart"/>
      <w:r>
        <w:t>flaisch</w:t>
      </w:r>
      <w:proofErr w:type="spellEnd"/>
      <w:r>
        <w:t xml:space="preserve"> </w:t>
      </w:r>
      <w:proofErr w:type="spellStart"/>
      <w:r>
        <w:t>unnd</w:t>
      </w:r>
      <w:proofErr w:type="spellEnd"/>
      <w:r>
        <w:t xml:space="preserve"> </w:t>
      </w:r>
      <w:proofErr w:type="spellStart"/>
      <w:r>
        <w:t>blut</w:t>
      </w:r>
      <w:proofErr w:type="spellEnd"/>
      <w:r>
        <w:t xml:space="preserve"> wie wir alle / er wißt aber (wie die </w:t>
      </w:r>
      <w:proofErr w:type="spellStart"/>
      <w:r>
        <w:t>geschrifft</w:t>
      </w:r>
      <w:proofErr w:type="spellEnd"/>
      <w:r>
        <w:t xml:space="preserve"> sagt) das </w:t>
      </w:r>
      <w:proofErr w:type="spellStart"/>
      <w:r>
        <w:t>jn</w:t>
      </w:r>
      <w:proofErr w:type="spellEnd"/>
      <w:r>
        <w:t xml:space="preserve"> </w:t>
      </w:r>
      <w:proofErr w:type="spellStart"/>
      <w:r>
        <w:t>got</w:t>
      </w:r>
      <w:proofErr w:type="spellEnd"/>
      <w:r>
        <w:t xml:space="preserve"> </w:t>
      </w:r>
      <w:proofErr w:type="spellStart"/>
      <w:r>
        <w:t>widerumb</w:t>
      </w:r>
      <w:proofErr w:type="spellEnd"/>
      <w:r>
        <w:t xml:space="preserve"> möcht erquicken. Also auch </w:t>
      </w:r>
      <w:proofErr w:type="spellStart"/>
      <w:r>
        <w:t>jr</w:t>
      </w:r>
      <w:proofErr w:type="spellEnd"/>
      <w:r>
        <w:t xml:space="preserve"> / werden euch </w:t>
      </w:r>
      <w:proofErr w:type="spellStart"/>
      <w:r>
        <w:t>ewer</w:t>
      </w:r>
      <w:proofErr w:type="spellEnd"/>
      <w:r>
        <w:t xml:space="preserve"> </w:t>
      </w:r>
      <w:proofErr w:type="spellStart"/>
      <w:r>
        <w:t>mann</w:t>
      </w:r>
      <w:proofErr w:type="spellEnd"/>
      <w:r>
        <w:t xml:space="preserve"> </w:t>
      </w:r>
      <w:proofErr w:type="spellStart"/>
      <w:r>
        <w:t>getödt</w:t>
      </w:r>
      <w:proofErr w:type="spellEnd"/>
      <w:r>
        <w:t xml:space="preserve"> / wissend </w:t>
      </w:r>
      <w:proofErr w:type="spellStart"/>
      <w:r>
        <w:t>jr</w:t>
      </w:r>
      <w:proofErr w:type="spellEnd"/>
      <w:r>
        <w:t xml:space="preserve"> </w:t>
      </w:r>
      <w:proofErr w:type="spellStart"/>
      <w:r>
        <w:t>nitt</w:t>
      </w:r>
      <w:proofErr w:type="spellEnd"/>
      <w:r>
        <w:t xml:space="preserve"> das Christus sagt / Ich bin die </w:t>
      </w:r>
      <w:proofErr w:type="spellStart"/>
      <w:r>
        <w:t>urstend</w:t>
      </w:r>
      <w:proofErr w:type="spellEnd"/>
      <w:r>
        <w:t xml:space="preserve"> </w:t>
      </w:r>
      <w:proofErr w:type="spellStart"/>
      <w:r>
        <w:t>unnd</w:t>
      </w:r>
      <w:proofErr w:type="spellEnd"/>
      <w:r>
        <w:t xml:space="preserve"> das leben / </w:t>
      </w:r>
      <w:proofErr w:type="spellStart"/>
      <w:r>
        <w:t>wölcher</w:t>
      </w:r>
      <w:proofErr w:type="spellEnd"/>
      <w:r>
        <w:t xml:space="preserve"> in mich glaubt / ob er schon todt ist / so </w:t>
      </w:r>
      <w:proofErr w:type="spellStart"/>
      <w:r>
        <w:t>wirt</w:t>
      </w:r>
      <w:proofErr w:type="spellEnd"/>
      <w:r>
        <w:t xml:space="preserve"> er leben. Und Johannis am 6. sagt er / </w:t>
      </w:r>
      <w:proofErr w:type="spellStart"/>
      <w:r>
        <w:t>Wölchen</w:t>
      </w:r>
      <w:proofErr w:type="spellEnd"/>
      <w:r>
        <w:t xml:space="preserve"> </w:t>
      </w:r>
      <w:proofErr w:type="spellStart"/>
      <w:r>
        <w:t>eß</w:t>
      </w:r>
      <w:proofErr w:type="spellEnd"/>
      <w:r>
        <w:t xml:space="preserve"> seyn </w:t>
      </w:r>
      <w:proofErr w:type="spellStart"/>
      <w:r>
        <w:t>flaysch</w:t>
      </w:r>
      <w:proofErr w:type="spellEnd"/>
      <w:r>
        <w:t xml:space="preserve"> / </w:t>
      </w:r>
      <w:proofErr w:type="spellStart"/>
      <w:r>
        <w:t>unnd</w:t>
      </w:r>
      <w:proofErr w:type="spellEnd"/>
      <w:r>
        <w:t xml:space="preserve"> </w:t>
      </w:r>
      <w:proofErr w:type="spellStart"/>
      <w:r>
        <w:t>trinck</w:t>
      </w:r>
      <w:proofErr w:type="spellEnd"/>
      <w:r>
        <w:t xml:space="preserve"> seyn blutt / das ist </w:t>
      </w:r>
      <w:proofErr w:type="spellStart"/>
      <w:r>
        <w:t>warlich</w:t>
      </w:r>
      <w:proofErr w:type="spellEnd"/>
      <w:r>
        <w:t xml:space="preserve"> glauben das er </w:t>
      </w:r>
      <w:proofErr w:type="spellStart"/>
      <w:r>
        <w:t>erlößt</w:t>
      </w:r>
      <w:proofErr w:type="spellEnd"/>
      <w:r>
        <w:t xml:space="preserve"> sey / </w:t>
      </w:r>
      <w:proofErr w:type="spellStart"/>
      <w:r>
        <w:t>allain</w:t>
      </w:r>
      <w:proofErr w:type="spellEnd"/>
      <w:r>
        <w:t xml:space="preserve"> durch den todt </w:t>
      </w:r>
      <w:proofErr w:type="spellStart"/>
      <w:r>
        <w:t>unnd</w:t>
      </w:r>
      <w:proofErr w:type="spellEnd"/>
      <w:r>
        <w:t xml:space="preserve"> das </w:t>
      </w:r>
      <w:proofErr w:type="spellStart"/>
      <w:r>
        <w:t>blutvergiessen</w:t>
      </w:r>
      <w:proofErr w:type="spellEnd"/>
      <w:r>
        <w:t xml:space="preserve"> Christi / den wöll er </w:t>
      </w:r>
      <w:proofErr w:type="spellStart"/>
      <w:r>
        <w:t>widerumb</w:t>
      </w:r>
      <w:proofErr w:type="spellEnd"/>
      <w:r>
        <w:t xml:space="preserve"> erquicken am </w:t>
      </w:r>
      <w:proofErr w:type="spellStart"/>
      <w:r>
        <w:t>jungsten</w:t>
      </w:r>
      <w:proofErr w:type="spellEnd"/>
      <w:r>
        <w:t xml:space="preserve"> tag. Er sagt zu </w:t>
      </w:r>
      <w:proofErr w:type="spellStart"/>
      <w:r>
        <w:t>seynen</w:t>
      </w:r>
      <w:proofErr w:type="spellEnd"/>
      <w:r>
        <w:t xml:space="preserve"> </w:t>
      </w:r>
      <w:proofErr w:type="spellStart"/>
      <w:r>
        <w:t>Jungern</w:t>
      </w:r>
      <w:proofErr w:type="spellEnd"/>
      <w:r>
        <w:t xml:space="preserve"> / wissend </w:t>
      </w:r>
      <w:proofErr w:type="spellStart"/>
      <w:r>
        <w:t>jr</w:t>
      </w:r>
      <w:proofErr w:type="spellEnd"/>
      <w:r>
        <w:t xml:space="preserve"> das / so </w:t>
      </w:r>
      <w:proofErr w:type="spellStart"/>
      <w:r>
        <w:t>seynd</w:t>
      </w:r>
      <w:proofErr w:type="spellEnd"/>
      <w:r>
        <w:t xml:space="preserve"> </w:t>
      </w:r>
      <w:proofErr w:type="spellStart"/>
      <w:r>
        <w:t>jr</w:t>
      </w:r>
      <w:proofErr w:type="spellEnd"/>
      <w:r>
        <w:t xml:space="preserve"> </w:t>
      </w:r>
      <w:proofErr w:type="spellStart"/>
      <w:r>
        <w:t>sälig</w:t>
      </w:r>
      <w:proofErr w:type="spellEnd"/>
      <w:r>
        <w:t xml:space="preserve">. Also auch </w:t>
      </w:r>
      <w:proofErr w:type="spellStart"/>
      <w:r>
        <w:t>jr</w:t>
      </w:r>
      <w:proofErr w:type="spellEnd"/>
      <w:r>
        <w:t xml:space="preserve"> </w:t>
      </w:r>
      <w:proofErr w:type="spellStart"/>
      <w:r>
        <w:t>glaubhafftigen</w:t>
      </w:r>
      <w:proofErr w:type="spellEnd"/>
      <w:r>
        <w:t xml:space="preserve"> </w:t>
      </w:r>
      <w:proofErr w:type="spellStart"/>
      <w:r>
        <w:t>gotgeliebten</w:t>
      </w:r>
      <w:proofErr w:type="spellEnd"/>
      <w:r>
        <w:t xml:space="preserve"> </w:t>
      </w:r>
      <w:proofErr w:type="spellStart"/>
      <w:r>
        <w:t>weyber</w:t>
      </w:r>
      <w:proofErr w:type="spellEnd"/>
      <w:r>
        <w:t xml:space="preserve"> / Christus sagt / Wer </w:t>
      </w:r>
      <w:proofErr w:type="spellStart"/>
      <w:r>
        <w:t>nit</w:t>
      </w:r>
      <w:proofErr w:type="spellEnd"/>
      <w:r>
        <w:t xml:space="preserve"> mag verlassen </w:t>
      </w:r>
      <w:proofErr w:type="spellStart"/>
      <w:r>
        <w:t>vatter</w:t>
      </w:r>
      <w:proofErr w:type="spellEnd"/>
      <w:r>
        <w:t xml:space="preserve"> und </w:t>
      </w:r>
      <w:proofErr w:type="spellStart"/>
      <w:r>
        <w:t>mutter</w:t>
      </w:r>
      <w:proofErr w:type="spellEnd"/>
      <w:r>
        <w:t xml:space="preserve"> / </w:t>
      </w:r>
      <w:proofErr w:type="spellStart"/>
      <w:r>
        <w:t>weyb</w:t>
      </w:r>
      <w:proofErr w:type="spellEnd"/>
      <w:r>
        <w:t xml:space="preserve"> man und </w:t>
      </w:r>
      <w:proofErr w:type="spellStart"/>
      <w:r>
        <w:t>kind</w:t>
      </w:r>
      <w:proofErr w:type="spellEnd"/>
      <w:r>
        <w:t xml:space="preserve"> / und alles was er hat </w:t>
      </w:r>
      <w:proofErr w:type="spellStart"/>
      <w:r>
        <w:t>umb</w:t>
      </w:r>
      <w:proofErr w:type="spellEnd"/>
      <w:r>
        <w:t xml:space="preserve"> mein </w:t>
      </w:r>
      <w:proofErr w:type="spellStart"/>
      <w:r>
        <w:t>unnd</w:t>
      </w:r>
      <w:proofErr w:type="spellEnd"/>
      <w:r>
        <w:t xml:space="preserve"> des Evangeliums willen / der ist mein </w:t>
      </w:r>
      <w:proofErr w:type="spellStart"/>
      <w:r>
        <w:t>nit</w:t>
      </w:r>
      <w:proofErr w:type="spellEnd"/>
      <w:r>
        <w:t xml:space="preserve"> </w:t>
      </w:r>
      <w:proofErr w:type="spellStart"/>
      <w:r>
        <w:t>wirdig</w:t>
      </w:r>
      <w:proofErr w:type="spellEnd"/>
      <w:r>
        <w:t xml:space="preserve"> ec. Wer aber </w:t>
      </w:r>
      <w:proofErr w:type="spellStart"/>
      <w:r>
        <w:t>umb</w:t>
      </w:r>
      <w:proofErr w:type="spellEnd"/>
      <w:r>
        <w:t xml:space="preserve"> meinet willen verlaßt </w:t>
      </w:r>
      <w:proofErr w:type="spellStart"/>
      <w:r>
        <w:t>vatter</w:t>
      </w:r>
      <w:proofErr w:type="spellEnd"/>
      <w:r>
        <w:t xml:space="preserve"> und </w:t>
      </w:r>
      <w:proofErr w:type="spellStart"/>
      <w:r>
        <w:t>mutter</w:t>
      </w:r>
      <w:proofErr w:type="spellEnd"/>
      <w:r>
        <w:t xml:space="preserve"> / </w:t>
      </w:r>
      <w:proofErr w:type="spellStart"/>
      <w:r>
        <w:t>weyb</w:t>
      </w:r>
      <w:proofErr w:type="spellEnd"/>
      <w:r>
        <w:t xml:space="preserve"> / man / </w:t>
      </w:r>
      <w:proofErr w:type="spellStart"/>
      <w:r>
        <w:t>unnd</w:t>
      </w:r>
      <w:proofErr w:type="spellEnd"/>
      <w:r>
        <w:t xml:space="preserve"> </w:t>
      </w:r>
      <w:proofErr w:type="spellStart"/>
      <w:r>
        <w:t>kind</w:t>
      </w:r>
      <w:proofErr w:type="spellEnd"/>
      <w:r>
        <w:t xml:space="preserve"> / </w:t>
      </w:r>
      <w:proofErr w:type="spellStart"/>
      <w:r>
        <w:t>äcker</w:t>
      </w:r>
      <w:proofErr w:type="spellEnd"/>
      <w:r>
        <w:t xml:space="preserve"> </w:t>
      </w:r>
      <w:proofErr w:type="spellStart"/>
      <w:r>
        <w:t>unnd</w:t>
      </w:r>
      <w:proofErr w:type="spellEnd"/>
      <w:r>
        <w:t xml:space="preserve"> matten / dem will ichs hundertfältig wider geben / und dort das ewig leben. Lieben </w:t>
      </w:r>
      <w:proofErr w:type="spellStart"/>
      <w:r>
        <w:t>Christenlichen</w:t>
      </w:r>
      <w:proofErr w:type="spellEnd"/>
      <w:r>
        <w:t xml:space="preserve"> </w:t>
      </w:r>
      <w:proofErr w:type="spellStart"/>
      <w:r>
        <w:t>weyber</w:t>
      </w:r>
      <w:proofErr w:type="spellEnd"/>
      <w:r>
        <w:t xml:space="preserve"> / wissend </w:t>
      </w:r>
      <w:proofErr w:type="spellStart"/>
      <w:r>
        <w:t>unnd</w:t>
      </w:r>
      <w:proofErr w:type="spellEnd"/>
      <w:r>
        <w:t xml:space="preserve"> thun </w:t>
      </w:r>
      <w:proofErr w:type="spellStart"/>
      <w:r>
        <w:t>jr</w:t>
      </w:r>
      <w:proofErr w:type="spellEnd"/>
      <w:r>
        <w:t xml:space="preserve"> das / so </w:t>
      </w:r>
      <w:proofErr w:type="spellStart"/>
      <w:r>
        <w:t>seynd</w:t>
      </w:r>
      <w:proofErr w:type="spellEnd"/>
      <w:r>
        <w:t xml:space="preserve"> </w:t>
      </w:r>
      <w:proofErr w:type="spellStart"/>
      <w:r>
        <w:t>jr</w:t>
      </w:r>
      <w:proofErr w:type="spellEnd"/>
      <w:r>
        <w:t xml:space="preserve"> auch </w:t>
      </w:r>
      <w:proofErr w:type="spellStart"/>
      <w:r>
        <w:t>sälig</w:t>
      </w:r>
      <w:proofErr w:type="spellEnd"/>
      <w:r>
        <w:t xml:space="preserve"> / wie Christus sagt / </w:t>
      </w:r>
      <w:proofErr w:type="spellStart"/>
      <w:r>
        <w:t>Tretten</w:t>
      </w:r>
      <w:proofErr w:type="spellEnd"/>
      <w:r>
        <w:t xml:space="preserve"> </w:t>
      </w:r>
      <w:proofErr w:type="spellStart"/>
      <w:r>
        <w:t>ewer</w:t>
      </w:r>
      <w:proofErr w:type="spellEnd"/>
      <w:r>
        <w:t xml:space="preserve"> </w:t>
      </w:r>
      <w:proofErr w:type="spellStart"/>
      <w:r>
        <w:t>flaysch</w:t>
      </w:r>
      <w:proofErr w:type="spellEnd"/>
      <w:r>
        <w:t xml:space="preserve"> </w:t>
      </w:r>
      <w:proofErr w:type="spellStart"/>
      <w:r>
        <w:t>nyder</w:t>
      </w:r>
      <w:proofErr w:type="spellEnd"/>
      <w:r>
        <w:t xml:space="preserve"> / </w:t>
      </w:r>
      <w:proofErr w:type="spellStart"/>
      <w:r>
        <w:t>auffheben</w:t>
      </w:r>
      <w:proofErr w:type="spellEnd"/>
      <w:r>
        <w:t xml:space="preserve"> </w:t>
      </w:r>
      <w:proofErr w:type="spellStart"/>
      <w:r>
        <w:t>ewern</w:t>
      </w:r>
      <w:proofErr w:type="spellEnd"/>
      <w:r>
        <w:t xml:space="preserve"> </w:t>
      </w:r>
      <w:proofErr w:type="spellStart"/>
      <w:r>
        <w:t>gayst</w:t>
      </w:r>
      <w:proofErr w:type="spellEnd"/>
      <w:r>
        <w:t xml:space="preserve"> / und sprechend </w:t>
      </w:r>
      <w:proofErr w:type="spellStart"/>
      <w:r>
        <w:t>ewern</w:t>
      </w:r>
      <w:proofErr w:type="spellEnd"/>
      <w:r>
        <w:t xml:space="preserve"> </w:t>
      </w:r>
      <w:proofErr w:type="spellStart"/>
      <w:r>
        <w:t>mannen</w:t>
      </w:r>
      <w:proofErr w:type="spellEnd"/>
      <w:r>
        <w:t xml:space="preserve"> </w:t>
      </w:r>
      <w:proofErr w:type="spellStart"/>
      <w:r>
        <w:t>frölich</w:t>
      </w:r>
      <w:proofErr w:type="spellEnd"/>
      <w:r>
        <w:t xml:space="preserve"> zu / und auch euch die </w:t>
      </w:r>
      <w:proofErr w:type="spellStart"/>
      <w:r>
        <w:t>wort</w:t>
      </w:r>
      <w:proofErr w:type="spellEnd"/>
      <w:r>
        <w:t xml:space="preserve"> Christi / so er selber geredt </w:t>
      </w:r>
      <w:proofErr w:type="spellStart"/>
      <w:r>
        <w:t>hatt</w:t>
      </w:r>
      <w:proofErr w:type="spellEnd"/>
      <w:r>
        <w:t xml:space="preserve"> / </w:t>
      </w:r>
      <w:proofErr w:type="spellStart"/>
      <w:r>
        <w:t>Förchten</w:t>
      </w:r>
      <w:proofErr w:type="spellEnd"/>
      <w:r>
        <w:t xml:space="preserve"> die </w:t>
      </w:r>
      <w:proofErr w:type="spellStart"/>
      <w:r>
        <w:t>nit</w:t>
      </w:r>
      <w:proofErr w:type="spellEnd"/>
      <w:r>
        <w:t xml:space="preserve"> / so euch den </w:t>
      </w:r>
      <w:proofErr w:type="spellStart"/>
      <w:r>
        <w:t>leyb</w:t>
      </w:r>
      <w:proofErr w:type="spellEnd"/>
      <w:r>
        <w:t xml:space="preserve"> tödten / ich will euch </w:t>
      </w:r>
      <w:proofErr w:type="spellStart"/>
      <w:r>
        <w:t>ainen</w:t>
      </w:r>
      <w:proofErr w:type="spellEnd"/>
      <w:r>
        <w:t xml:space="preserve"> </w:t>
      </w:r>
      <w:proofErr w:type="spellStart"/>
      <w:r>
        <w:t>zaigen</w:t>
      </w:r>
      <w:proofErr w:type="spellEnd"/>
      <w:r>
        <w:t xml:space="preserve"> / der euch </w:t>
      </w:r>
      <w:proofErr w:type="spellStart"/>
      <w:r>
        <w:t>leyb</w:t>
      </w:r>
      <w:proofErr w:type="spellEnd"/>
      <w:r>
        <w:t xml:space="preserve"> und </w:t>
      </w:r>
      <w:proofErr w:type="spellStart"/>
      <w:r>
        <w:t>seel</w:t>
      </w:r>
      <w:proofErr w:type="spellEnd"/>
      <w:r>
        <w:t xml:space="preserve"> tödten und in die hell </w:t>
      </w:r>
      <w:proofErr w:type="spellStart"/>
      <w:r>
        <w:t>werffen</w:t>
      </w:r>
      <w:proofErr w:type="spellEnd"/>
      <w:r>
        <w:t xml:space="preserve"> mag ec. Und sagt auch bald </w:t>
      </w:r>
      <w:proofErr w:type="spellStart"/>
      <w:r>
        <w:t>darauff</w:t>
      </w:r>
      <w:proofErr w:type="spellEnd"/>
      <w:r>
        <w:t xml:space="preserve"> </w:t>
      </w:r>
      <w:proofErr w:type="spellStart"/>
      <w:r>
        <w:t>Darumb</w:t>
      </w:r>
      <w:proofErr w:type="spellEnd"/>
      <w:r>
        <w:t xml:space="preserve"> wer mich </w:t>
      </w:r>
      <w:proofErr w:type="spellStart"/>
      <w:r>
        <w:t>bekendt</w:t>
      </w:r>
      <w:proofErr w:type="spellEnd"/>
      <w:r>
        <w:t xml:space="preserve"> vor </w:t>
      </w:r>
      <w:proofErr w:type="spellStart"/>
      <w:r>
        <w:t>disem</w:t>
      </w:r>
      <w:proofErr w:type="spellEnd"/>
      <w:r>
        <w:t xml:space="preserve"> </w:t>
      </w:r>
      <w:proofErr w:type="spellStart"/>
      <w:r>
        <w:t>Eebrechischen</w:t>
      </w:r>
      <w:proofErr w:type="spellEnd"/>
      <w:r>
        <w:t xml:space="preserve"> </w:t>
      </w:r>
      <w:proofErr w:type="spellStart"/>
      <w:r>
        <w:t>unnd</w:t>
      </w:r>
      <w:proofErr w:type="spellEnd"/>
      <w:r>
        <w:t xml:space="preserve"> argen </w:t>
      </w:r>
      <w:proofErr w:type="spellStart"/>
      <w:r>
        <w:t>geschlecht</w:t>
      </w:r>
      <w:proofErr w:type="spellEnd"/>
      <w:r>
        <w:t xml:space="preserve"> / den will ich auch bekennen vor meinem </w:t>
      </w:r>
      <w:proofErr w:type="spellStart"/>
      <w:r>
        <w:t>vatter</w:t>
      </w:r>
      <w:proofErr w:type="spellEnd"/>
      <w:r>
        <w:t xml:space="preserve"> / und </w:t>
      </w:r>
      <w:proofErr w:type="spellStart"/>
      <w:r>
        <w:t>seynen</w:t>
      </w:r>
      <w:proofErr w:type="spellEnd"/>
      <w:r>
        <w:t xml:space="preserve"> Engelen. Wer aber mich verleugnet / und sich mein und meiner </w:t>
      </w:r>
      <w:proofErr w:type="spellStart"/>
      <w:r>
        <w:t>wort</w:t>
      </w:r>
      <w:proofErr w:type="spellEnd"/>
      <w:r>
        <w:t xml:space="preserve"> </w:t>
      </w:r>
      <w:proofErr w:type="spellStart"/>
      <w:r>
        <w:t>beschämpt</w:t>
      </w:r>
      <w:proofErr w:type="spellEnd"/>
      <w:r>
        <w:t xml:space="preserve"> / des will ich auch verleugnen / und mich sein beschämen vor meinem </w:t>
      </w:r>
      <w:proofErr w:type="spellStart"/>
      <w:r>
        <w:t>vater</w:t>
      </w:r>
      <w:proofErr w:type="spellEnd"/>
      <w:r>
        <w:t xml:space="preserve"> ec. Er sagt auch an </w:t>
      </w:r>
      <w:proofErr w:type="spellStart"/>
      <w:r>
        <w:t>aim</w:t>
      </w:r>
      <w:proofErr w:type="spellEnd"/>
      <w:r>
        <w:t xml:space="preserve"> andren </w:t>
      </w:r>
      <w:proofErr w:type="spellStart"/>
      <w:r>
        <w:t>ort</w:t>
      </w:r>
      <w:proofErr w:type="spellEnd"/>
      <w:r>
        <w:t xml:space="preserve"> / Der </w:t>
      </w:r>
      <w:proofErr w:type="spellStart"/>
      <w:r>
        <w:t>knecht</w:t>
      </w:r>
      <w:proofErr w:type="spellEnd"/>
      <w:r>
        <w:t xml:space="preserve"> ist </w:t>
      </w:r>
      <w:proofErr w:type="spellStart"/>
      <w:r>
        <w:t>nit</w:t>
      </w:r>
      <w:proofErr w:type="spellEnd"/>
      <w:r>
        <w:t xml:space="preserve"> grösser denn seyn </w:t>
      </w:r>
      <w:proofErr w:type="spellStart"/>
      <w:r>
        <w:t>herr</w:t>
      </w:r>
      <w:proofErr w:type="spellEnd"/>
      <w:r>
        <w:t xml:space="preserve"> / der Junger </w:t>
      </w:r>
      <w:proofErr w:type="spellStart"/>
      <w:r>
        <w:t>nit</w:t>
      </w:r>
      <w:proofErr w:type="spellEnd"/>
      <w:r>
        <w:t xml:space="preserve"> </w:t>
      </w:r>
      <w:proofErr w:type="spellStart"/>
      <w:r>
        <w:t>mer</w:t>
      </w:r>
      <w:proofErr w:type="spellEnd"/>
      <w:r>
        <w:t xml:space="preserve"> dann seyn </w:t>
      </w:r>
      <w:proofErr w:type="spellStart"/>
      <w:r>
        <w:t>mayster</w:t>
      </w:r>
      <w:proofErr w:type="spellEnd"/>
      <w:r>
        <w:t xml:space="preserve">. </w:t>
      </w:r>
      <w:proofErr w:type="spellStart"/>
      <w:r>
        <w:t>Habent</w:t>
      </w:r>
      <w:proofErr w:type="spellEnd"/>
      <w:r>
        <w:t xml:space="preserve"> </w:t>
      </w:r>
      <w:proofErr w:type="spellStart"/>
      <w:r>
        <w:t>sy</w:t>
      </w:r>
      <w:proofErr w:type="spellEnd"/>
      <w:r>
        <w:t xml:space="preserve"> mich </w:t>
      </w:r>
      <w:proofErr w:type="spellStart"/>
      <w:r>
        <w:t>durchechtet</w:t>
      </w:r>
      <w:proofErr w:type="spellEnd"/>
      <w:r>
        <w:t xml:space="preserve"> / </w:t>
      </w:r>
      <w:proofErr w:type="spellStart"/>
      <w:r>
        <w:t>sy</w:t>
      </w:r>
      <w:proofErr w:type="spellEnd"/>
      <w:r>
        <w:t xml:space="preserve"> werden auch euch durchechten. Haben </w:t>
      </w:r>
      <w:proofErr w:type="spellStart"/>
      <w:r>
        <w:t>sy</w:t>
      </w:r>
      <w:proofErr w:type="spellEnd"/>
      <w:r>
        <w:t xml:space="preserve"> den </w:t>
      </w:r>
      <w:proofErr w:type="spellStart"/>
      <w:r>
        <w:t>vatter</w:t>
      </w:r>
      <w:proofErr w:type="spellEnd"/>
      <w:r>
        <w:t xml:space="preserve"> des </w:t>
      </w:r>
      <w:proofErr w:type="spellStart"/>
      <w:r>
        <w:t>gesindts</w:t>
      </w:r>
      <w:proofErr w:type="spellEnd"/>
      <w:r>
        <w:t xml:space="preserve"> Beelzebub </w:t>
      </w:r>
      <w:proofErr w:type="spellStart"/>
      <w:r>
        <w:t>gehaissen</w:t>
      </w:r>
      <w:proofErr w:type="spellEnd"/>
      <w:r>
        <w:t xml:space="preserve"> / wie </w:t>
      </w:r>
      <w:proofErr w:type="spellStart"/>
      <w:r>
        <w:t>vil</w:t>
      </w:r>
      <w:proofErr w:type="spellEnd"/>
      <w:r>
        <w:t xml:space="preserve"> </w:t>
      </w:r>
      <w:proofErr w:type="spellStart"/>
      <w:r>
        <w:t>mer</w:t>
      </w:r>
      <w:proofErr w:type="spellEnd"/>
      <w:r>
        <w:t xml:space="preserve"> werden </w:t>
      </w:r>
      <w:proofErr w:type="spellStart"/>
      <w:r>
        <w:t>sy</w:t>
      </w:r>
      <w:proofErr w:type="spellEnd"/>
      <w:r>
        <w:t xml:space="preserve"> es thun dem </w:t>
      </w:r>
      <w:proofErr w:type="spellStart"/>
      <w:r>
        <w:t>haußgesind</w:t>
      </w:r>
      <w:proofErr w:type="spellEnd"/>
      <w:r>
        <w:t xml:space="preserve">. </w:t>
      </w:r>
      <w:proofErr w:type="spellStart"/>
      <w:r>
        <w:t>Sy</w:t>
      </w:r>
      <w:proofErr w:type="spellEnd"/>
      <w:r>
        <w:t xml:space="preserve"> werden euch in bann thun / und </w:t>
      </w:r>
      <w:proofErr w:type="spellStart"/>
      <w:r>
        <w:t>außschliessen</w:t>
      </w:r>
      <w:proofErr w:type="spellEnd"/>
      <w:r>
        <w:t xml:space="preserve"> </w:t>
      </w:r>
      <w:proofErr w:type="spellStart"/>
      <w:r>
        <w:t>auß</w:t>
      </w:r>
      <w:proofErr w:type="spellEnd"/>
      <w:r>
        <w:t xml:space="preserve"> </w:t>
      </w:r>
      <w:proofErr w:type="spellStart"/>
      <w:r>
        <w:t>jrer</w:t>
      </w:r>
      <w:proofErr w:type="spellEnd"/>
      <w:r>
        <w:t xml:space="preserve"> </w:t>
      </w:r>
      <w:proofErr w:type="spellStart"/>
      <w:r>
        <w:t>gemaynschafft</w:t>
      </w:r>
      <w:proofErr w:type="spellEnd"/>
      <w:r>
        <w:t xml:space="preserve"> / und alle die euch tödten werden / </w:t>
      </w:r>
      <w:proofErr w:type="spellStart"/>
      <w:r>
        <w:t>maynen</w:t>
      </w:r>
      <w:proofErr w:type="spellEnd"/>
      <w:r>
        <w:t xml:space="preserve"> </w:t>
      </w:r>
      <w:proofErr w:type="spellStart"/>
      <w:r>
        <w:t>sy</w:t>
      </w:r>
      <w:proofErr w:type="spellEnd"/>
      <w:r>
        <w:t xml:space="preserve"> thuen </w:t>
      </w:r>
      <w:proofErr w:type="spellStart"/>
      <w:r>
        <w:t>got</w:t>
      </w:r>
      <w:proofErr w:type="spellEnd"/>
      <w:r>
        <w:t xml:space="preserve"> </w:t>
      </w:r>
      <w:proofErr w:type="spellStart"/>
      <w:r>
        <w:t>ain</w:t>
      </w:r>
      <w:proofErr w:type="spellEnd"/>
      <w:r>
        <w:t xml:space="preserve"> dienst daran. Und sprach zu </w:t>
      </w:r>
      <w:proofErr w:type="spellStart"/>
      <w:r>
        <w:t>jnen</w:t>
      </w:r>
      <w:proofErr w:type="spellEnd"/>
      <w:r>
        <w:t xml:space="preserve"> / </w:t>
      </w:r>
      <w:proofErr w:type="spellStart"/>
      <w:r>
        <w:t>Darumb</w:t>
      </w:r>
      <w:proofErr w:type="spellEnd"/>
      <w:r>
        <w:t xml:space="preserve"> hab ich euch solches gesagt / das es </w:t>
      </w:r>
      <w:proofErr w:type="spellStart"/>
      <w:r>
        <w:t>wirdt</w:t>
      </w:r>
      <w:proofErr w:type="spellEnd"/>
      <w:r>
        <w:t xml:space="preserve"> geschehen / und so es geschicht / das </w:t>
      </w:r>
      <w:proofErr w:type="spellStart"/>
      <w:r>
        <w:t>jr</w:t>
      </w:r>
      <w:proofErr w:type="spellEnd"/>
      <w:r>
        <w:t xml:space="preserve"> </w:t>
      </w:r>
      <w:proofErr w:type="spellStart"/>
      <w:r>
        <w:t>nitt</w:t>
      </w:r>
      <w:proofErr w:type="spellEnd"/>
      <w:r>
        <w:t xml:space="preserve"> erschrecken / und abfallen / dann ich habs euch </w:t>
      </w:r>
      <w:proofErr w:type="spellStart"/>
      <w:r>
        <w:t>vorhyn</w:t>
      </w:r>
      <w:proofErr w:type="spellEnd"/>
      <w:r>
        <w:t xml:space="preserve"> gesagt. </w:t>
      </w:r>
      <w:proofErr w:type="spellStart"/>
      <w:r>
        <w:t>Darumb</w:t>
      </w:r>
      <w:proofErr w:type="spellEnd"/>
      <w:r>
        <w:t xml:space="preserve"> </w:t>
      </w:r>
      <w:proofErr w:type="spellStart"/>
      <w:r>
        <w:t>bit</w:t>
      </w:r>
      <w:proofErr w:type="spellEnd"/>
      <w:r>
        <w:t xml:space="preserve"> ich euch lieben </w:t>
      </w:r>
      <w:proofErr w:type="spellStart"/>
      <w:r>
        <w:t>schwesteren</w:t>
      </w:r>
      <w:proofErr w:type="spellEnd"/>
      <w:r>
        <w:t xml:space="preserve"> / </w:t>
      </w:r>
      <w:proofErr w:type="spellStart"/>
      <w:r>
        <w:t>gedenckend</w:t>
      </w:r>
      <w:proofErr w:type="spellEnd"/>
      <w:r>
        <w:t xml:space="preserve"> </w:t>
      </w:r>
      <w:proofErr w:type="spellStart"/>
      <w:r>
        <w:t>fleyssig</w:t>
      </w:r>
      <w:proofErr w:type="spellEnd"/>
      <w:r>
        <w:t xml:space="preserve"> an </w:t>
      </w:r>
      <w:proofErr w:type="spellStart"/>
      <w:r>
        <w:t>dise</w:t>
      </w:r>
      <w:proofErr w:type="spellEnd"/>
      <w:r>
        <w:t xml:space="preserve"> </w:t>
      </w:r>
      <w:proofErr w:type="spellStart"/>
      <w:r>
        <w:t>wort</w:t>
      </w:r>
      <w:proofErr w:type="spellEnd"/>
      <w:r>
        <w:t xml:space="preserve"> / dann die </w:t>
      </w:r>
      <w:proofErr w:type="spellStart"/>
      <w:r>
        <w:t>geschrifft</w:t>
      </w:r>
      <w:proofErr w:type="spellEnd"/>
      <w:r>
        <w:t xml:space="preserve"> muß also </w:t>
      </w:r>
      <w:proofErr w:type="spellStart"/>
      <w:r>
        <w:t>erfült</w:t>
      </w:r>
      <w:proofErr w:type="spellEnd"/>
      <w:r>
        <w:t xml:space="preserve"> werden / wie dann auch Christus sagt zu den </w:t>
      </w:r>
      <w:proofErr w:type="spellStart"/>
      <w:r>
        <w:t>zwayen</w:t>
      </w:r>
      <w:proofErr w:type="spellEnd"/>
      <w:r>
        <w:t xml:space="preserve"> </w:t>
      </w:r>
      <w:proofErr w:type="spellStart"/>
      <w:r>
        <w:t>Jungern</w:t>
      </w:r>
      <w:proofErr w:type="spellEnd"/>
      <w:r>
        <w:t xml:space="preserve"> so gen </w:t>
      </w:r>
      <w:proofErr w:type="spellStart"/>
      <w:r>
        <w:t>Emauß</w:t>
      </w:r>
      <w:proofErr w:type="spellEnd"/>
      <w:r>
        <w:t xml:space="preserve"> </w:t>
      </w:r>
      <w:proofErr w:type="spellStart"/>
      <w:r>
        <w:t>giengen</w:t>
      </w:r>
      <w:proofErr w:type="spellEnd"/>
      <w:r>
        <w:t xml:space="preserve"> / </w:t>
      </w:r>
      <w:proofErr w:type="spellStart"/>
      <w:r>
        <w:t>Jr</w:t>
      </w:r>
      <w:proofErr w:type="spellEnd"/>
      <w:r>
        <w:t xml:space="preserve"> </w:t>
      </w:r>
      <w:proofErr w:type="spellStart"/>
      <w:r>
        <w:t>thoren</w:t>
      </w:r>
      <w:proofErr w:type="spellEnd"/>
      <w:r>
        <w:t xml:space="preserve"> und </w:t>
      </w:r>
      <w:proofErr w:type="spellStart"/>
      <w:r>
        <w:t>treges</w:t>
      </w:r>
      <w:proofErr w:type="spellEnd"/>
      <w:r>
        <w:t xml:space="preserve"> </w:t>
      </w:r>
      <w:proofErr w:type="spellStart"/>
      <w:r>
        <w:t>hertzen</w:t>
      </w:r>
      <w:proofErr w:type="spellEnd"/>
      <w:r>
        <w:t xml:space="preserve"> zu glauben / allem dem das die Propheten geredt haben / </w:t>
      </w:r>
      <w:proofErr w:type="spellStart"/>
      <w:r>
        <w:t>must</w:t>
      </w:r>
      <w:proofErr w:type="spellEnd"/>
      <w:r>
        <w:t xml:space="preserve"> </w:t>
      </w:r>
      <w:proofErr w:type="spellStart"/>
      <w:r>
        <w:t>nit</w:t>
      </w:r>
      <w:proofErr w:type="spellEnd"/>
      <w:r>
        <w:t xml:space="preserve"> Christus </w:t>
      </w:r>
      <w:proofErr w:type="spellStart"/>
      <w:r>
        <w:t>solchs</w:t>
      </w:r>
      <w:proofErr w:type="spellEnd"/>
      <w:r>
        <w:t xml:space="preserve"> </w:t>
      </w:r>
      <w:proofErr w:type="spellStart"/>
      <w:r>
        <w:t>leyden</w:t>
      </w:r>
      <w:proofErr w:type="spellEnd"/>
      <w:r>
        <w:t xml:space="preserve"> / und also in seyn </w:t>
      </w:r>
      <w:proofErr w:type="spellStart"/>
      <w:r>
        <w:t>herlichait</w:t>
      </w:r>
      <w:proofErr w:type="spellEnd"/>
      <w:r>
        <w:t xml:space="preserve"> </w:t>
      </w:r>
      <w:proofErr w:type="spellStart"/>
      <w:r>
        <w:t>geen</w:t>
      </w:r>
      <w:proofErr w:type="spellEnd"/>
      <w:r>
        <w:t xml:space="preserve">. Also </w:t>
      </w:r>
      <w:proofErr w:type="spellStart"/>
      <w:r>
        <w:t>jr</w:t>
      </w:r>
      <w:proofErr w:type="spellEnd"/>
      <w:r>
        <w:t xml:space="preserve"> auch / wöllend </w:t>
      </w:r>
      <w:proofErr w:type="spellStart"/>
      <w:r>
        <w:t>jr</w:t>
      </w:r>
      <w:proofErr w:type="spellEnd"/>
      <w:r>
        <w:t xml:space="preserve"> Christen seyn / und mit </w:t>
      </w:r>
      <w:proofErr w:type="spellStart"/>
      <w:r>
        <w:t>jm</w:t>
      </w:r>
      <w:proofErr w:type="spellEnd"/>
      <w:r>
        <w:t xml:space="preserve"> in seyn </w:t>
      </w:r>
      <w:proofErr w:type="spellStart"/>
      <w:r>
        <w:t>herlichait</w:t>
      </w:r>
      <w:proofErr w:type="spellEnd"/>
      <w:r>
        <w:t xml:space="preserve"> </w:t>
      </w:r>
      <w:proofErr w:type="spellStart"/>
      <w:r>
        <w:t>geen</w:t>
      </w:r>
      <w:proofErr w:type="spellEnd"/>
      <w:r>
        <w:t xml:space="preserve"> / so müssen </w:t>
      </w:r>
      <w:proofErr w:type="spellStart"/>
      <w:r>
        <w:t>jr</w:t>
      </w:r>
      <w:proofErr w:type="spellEnd"/>
      <w:r>
        <w:t xml:space="preserve"> auch also mit </w:t>
      </w:r>
      <w:proofErr w:type="spellStart"/>
      <w:r>
        <w:t>jm</w:t>
      </w:r>
      <w:proofErr w:type="spellEnd"/>
      <w:r>
        <w:t xml:space="preserve"> </w:t>
      </w:r>
      <w:proofErr w:type="spellStart"/>
      <w:r>
        <w:t>leyden</w:t>
      </w:r>
      <w:proofErr w:type="spellEnd"/>
      <w:r>
        <w:t xml:space="preserve"> / </w:t>
      </w:r>
      <w:proofErr w:type="spellStart"/>
      <w:r>
        <w:t>darumb</w:t>
      </w:r>
      <w:proofErr w:type="spellEnd"/>
      <w:r>
        <w:t xml:space="preserve"> begegnet euch </w:t>
      </w:r>
      <w:proofErr w:type="spellStart"/>
      <w:r>
        <w:t>schmach</w:t>
      </w:r>
      <w:proofErr w:type="spellEnd"/>
      <w:r>
        <w:t xml:space="preserve"> ja ob </w:t>
      </w:r>
      <w:proofErr w:type="spellStart"/>
      <w:r>
        <w:t>jr</w:t>
      </w:r>
      <w:proofErr w:type="spellEnd"/>
      <w:r>
        <w:t xml:space="preserve"> wurden </w:t>
      </w:r>
      <w:proofErr w:type="spellStart"/>
      <w:r>
        <w:t>inß</w:t>
      </w:r>
      <w:proofErr w:type="spellEnd"/>
      <w:r>
        <w:t xml:space="preserve"> </w:t>
      </w:r>
      <w:proofErr w:type="spellStart"/>
      <w:r>
        <w:t>halßeysen</w:t>
      </w:r>
      <w:proofErr w:type="spellEnd"/>
      <w:r>
        <w:t xml:space="preserve"> / </w:t>
      </w:r>
      <w:proofErr w:type="spellStart"/>
      <w:r>
        <w:t>gestelt</w:t>
      </w:r>
      <w:proofErr w:type="spellEnd"/>
      <w:r>
        <w:t xml:space="preserve"> / und das </w:t>
      </w:r>
      <w:proofErr w:type="spellStart"/>
      <w:r>
        <w:t>umb</w:t>
      </w:r>
      <w:proofErr w:type="spellEnd"/>
      <w:r>
        <w:t xml:space="preserve"> Christus willen. O wie </w:t>
      </w:r>
      <w:proofErr w:type="spellStart"/>
      <w:r>
        <w:t>sälig</w:t>
      </w:r>
      <w:proofErr w:type="spellEnd"/>
      <w:r>
        <w:t xml:space="preserve"> </w:t>
      </w:r>
      <w:proofErr w:type="spellStart"/>
      <w:r>
        <w:t>seynd</w:t>
      </w:r>
      <w:proofErr w:type="spellEnd"/>
      <w:r>
        <w:t xml:space="preserve"> </w:t>
      </w:r>
      <w:proofErr w:type="spellStart"/>
      <w:r>
        <w:t>jr</w:t>
      </w:r>
      <w:proofErr w:type="spellEnd"/>
      <w:r>
        <w:t xml:space="preserve"> / </w:t>
      </w:r>
      <w:proofErr w:type="spellStart"/>
      <w:r>
        <w:t>wolt</w:t>
      </w:r>
      <w:proofErr w:type="spellEnd"/>
      <w:r>
        <w:t xml:space="preserve"> </w:t>
      </w:r>
      <w:proofErr w:type="spellStart"/>
      <w:r>
        <w:t>gott</w:t>
      </w:r>
      <w:proofErr w:type="spellEnd"/>
      <w:r>
        <w:t xml:space="preserve"> das er mich so </w:t>
      </w:r>
      <w:proofErr w:type="spellStart"/>
      <w:r>
        <w:t>gnedig</w:t>
      </w:r>
      <w:proofErr w:type="spellEnd"/>
      <w:r>
        <w:t xml:space="preserve"> und günstig ansehe / und mir solcher grosser </w:t>
      </w:r>
      <w:proofErr w:type="spellStart"/>
      <w:r>
        <w:t>eeren</w:t>
      </w:r>
      <w:proofErr w:type="spellEnd"/>
      <w:r>
        <w:t xml:space="preserve"> </w:t>
      </w:r>
      <w:proofErr w:type="spellStart"/>
      <w:r>
        <w:t>ginnen</w:t>
      </w:r>
      <w:proofErr w:type="spellEnd"/>
      <w:r>
        <w:t xml:space="preserve"> </w:t>
      </w:r>
      <w:proofErr w:type="spellStart"/>
      <w:r>
        <w:t>wolt</w:t>
      </w:r>
      <w:proofErr w:type="spellEnd"/>
      <w:r>
        <w:t xml:space="preserve"> das ich also etwas </w:t>
      </w:r>
      <w:proofErr w:type="spellStart"/>
      <w:r>
        <w:t>ungleycher</w:t>
      </w:r>
      <w:proofErr w:type="spellEnd"/>
      <w:r>
        <w:t xml:space="preserve"> und doch </w:t>
      </w:r>
      <w:proofErr w:type="spellStart"/>
      <w:r>
        <w:t>gleycher</w:t>
      </w:r>
      <w:proofErr w:type="spellEnd"/>
      <w:r>
        <w:t xml:space="preserve"> gaben mit </w:t>
      </w:r>
      <w:proofErr w:type="spellStart"/>
      <w:r>
        <w:t>seynem</w:t>
      </w:r>
      <w:proofErr w:type="spellEnd"/>
      <w:r>
        <w:t xml:space="preserve"> allerliebsten Christo haben </w:t>
      </w:r>
      <w:proofErr w:type="spellStart"/>
      <w:r>
        <w:t>solt</w:t>
      </w:r>
      <w:proofErr w:type="spellEnd"/>
      <w:r>
        <w:t xml:space="preserve"> / und mit euch </w:t>
      </w:r>
      <w:proofErr w:type="spellStart"/>
      <w:r>
        <w:t>solchs</w:t>
      </w:r>
      <w:proofErr w:type="spellEnd"/>
      <w:r>
        <w:t xml:space="preserve"> </w:t>
      </w:r>
      <w:proofErr w:type="spellStart"/>
      <w:r>
        <w:t>leyden</w:t>
      </w:r>
      <w:proofErr w:type="spellEnd"/>
      <w:r>
        <w:t xml:space="preserve"> / </w:t>
      </w:r>
      <w:proofErr w:type="spellStart"/>
      <w:r>
        <w:t>wolt</w:t>
      </w:r>
      <w:proofErr w:type="spellEnd"/>
      <w:r>
        <w:t xml:space="preserve"> ich </w:t>
      </w:r>
      <w:proofErr w:type="spellStart"/>
      <w:r>
        <w:t>fraydiger</w:t>
      </w:r>
      <w:proofErr w:type="spellEnd"/>
      <w:r>
        <w:t xml:space="preserve"> / hochfertiger / und </w:t>
      </w:r>
      <w:proofErr w:type="spellStart"/>
      <w:r>
        <w:t>frölicher</w:t>
      </w:r>
      <w:proofErr w:type="spellEnd"/>
      <w:r>
        <w:t xml:space="preserve"> darin sein / dann aller Adel in Straßburger </w:t>
      </w:r>
      <w:proofErr w:type="spellStart"/>
      <w:r>
        <w:t>Mess</w:t>
      </w:r>
      <w:proofErr w:type="spellEnd"/>
      <w:r>
        <w:t xml:space="preserve"> in </w:t>
      </w:r>
      <w:proofErr w:type="spellStart"/>
      <w:r>
        <w:t>jren</w:t>
      </w:r>
      <w:proofErr w:type="spellEnd"/>
      <w:r>
        <w:t xml:space="preserve"> </w:t>
      </w:r>
      <w:proofErr w:type="spellStart"/>
      <w:r>
        <w:t>gulden</w:t>
      </w:r>
      <w:proofErr w:type="spellEnd"/>
      <w:r>
        <w:t xml:space="preserve"> ketten und </w:t>
      </w:r>
      <w:proofErr w:type="spellStart"/>
      <w:r>
        <w:t>halßbanden</w:t>
      </w:r>
      <w:proofErr w:type="spellEnd"/>
      <w:r>
        <w:t xml:space="preserve"> </w:t>
      </w:r>
      <w:proofErr w:type="spellStart"/>
      <w:r>
        <w:t>seind</w:t>
      </w:r>
      <w:proofErr w:type="spellEnd"/>
      <w:r>
        <w:t xml:space="preserve"> gewesen / ja </w:t>
      </w:r>
      <w:proofErr w:type="spellStart"/>
      <w:r>
        <w:t>frölicher</w:t>
      </w:r>
      <w:proofErr w:type="spellEnd"/>
      <w:r>
        <w:t xml:space="preserve"> darin </w:t>
      </w:r>
      <w:proofErr w:type="spellStart"/>
      <w:r>
        <w:t>ston</w:t>
      </w:r>
      <w:proofErr w:type="spellEnd"/>
      <w:r>
        <w:t xml:space="preserve"> dann so ich des Römischen Kaysers </w:t>
      </w:r>
      <w:proofErr w:type="spellStart"/>
      <w:r>
        <w:t>weyb</w:t>
      </w:r>
      <w:proofErr w:type="spellEnd"/>
      <w:r>
        <w:t xml:space="preserve"> wer / und in </w:t>
      </w:r>
      <w:proofErr w:type="spellStart"/>
      <w:r>
        <w:t>seyner</w:t>
      </w:r>
      <w:proofErr w:type="spellEnd"/>
      <w:r>
        <w:t xml:space="preserve"> höchsten Kayserlichen </w:t>
      </w:r>
      <w:proofErr w:type="spellStart"/>
      <w:r>
        <w:t>mayestat</w:t>
      </w:r>
      <w:proofErr w:type="spellEnd"/>
      <w:r>
        <w:t xml:space="preserve"> sitz </w:t>
      </w:r>
      <w:proofErr w:type="spellStart"/>
      <w:r>
        <w:t>säß</w:t>
      </w:r>
      <w:proofErr w:type="spellEnd"/>
      <w:r>
        <w:t xml:space="preserve"> / dann ich </w:t>
      </w:r>
      <w:proofErr w:type="spellStart"/>
      <w:r>
        <w:t>waiß</w:t>
      </w:r>
      <w:proofErr w:type="spellEnd"/>
      <w:r>
        <w:t xml:space="preserve"> und bin gewiß / das solche ding </w:t>
      </w:r>
      <w:proofErr w:type="spellStart"/>
      <w:r>
        <w:t>allain</w:t>
      </w:r>
      <w:proofErr w:type="spellEnd"/>
      <w:r>
        <w:t xml:space="preserve"> und die aller </w:t>
      </w:r>
      <w:proofErr w:type="spellStart"/>
      <w:r>
        <w:t>warhafftigsten</w:t>
      </w:r>
      <w:proofErr w:type="spellEnd"/>
      <w:r>
        <w:t xml:space="preserve"> </w:t>
      </w:r>
      <w:proofErr w:type="spellStart"/>
      <w:r>
        <w:t>zaichen</w:t>
      </w:r>
      <w:proofErr w:type="spellEnd"/>
      <w:r>
        <w:t xml:space="preserve"> seiner väterlichen liebe </w:t>
      </w:r>
      <w:proofErr w:type="spellStart"/>
      <w:r>
        <w:t>seynd</w:t>
      </w:r>
      <w:proofErr w:type="spellEnd"/>
      <w:r>
        <w:t xml:space="preserve"> / dann on </w:t>
      </w:r>
      <w:proofErr w:type="spellStart"/>
      <w:r>
        <w:t>zweyfel</w:t>
      </w:r>
      <w:proofErr w:type="spellEnd"/>
      <w:r>
        <w:t xml:space="preserve"> er hat Christum seinen </w:t>
      </w:r>
      <w:proofErr w:type="spellStart"/>
      <w:r>
        <w:t>sun</w:t>
      </w:r>
      <w:proofErr w:type="spellEnd"/>
      <w:r>
        <w:t xml:space="preserve"> / und </w:t>
      </w:r>
      <w:proofErr w:type="spellStart"/>
      <w:r>
        <w:t>ewigs</w:t>
      </w:r>
      <w:proofErr w:type="spellEnd"/>
      <w:r>
        <w:t xml:space="preserve"> </w:t>
      </w:r>
      <w:proofErr w:type="spellStart"/>
      <w:r>
        <w:t>wort</w:t>
      </w:r>
      <w:proofErr w:type="spellEnd"/>
      <w:r>
        <w:t xml:space="preserve"> / vor allem lieb / dann wir durch </w:t>
      </w:r>
      <w:proofErr w:type="spellStart"/>
      <w:r>
        <w:t>jn</w:t>
      </w:r>
      <w:proofErr w:type="spellEnd"/>
      <w:r>
        <w:t xml:space="preserve"> lieb sein worden / wie Paulus sagt </w:t>
      </w:r>
      <w:proofErr w:type="spellStart"/>
      <w:r>
        <w:t>zun</w:t>
      </w:r>
      <w:proofErr w:type="spellEnd"/>
      <w:r>
        <w:t xml:space="preserve"> Ephesern und hat </w:t>
      </w:r>
      <w:proofErr w:type="spellStart"/>
      <w:r>
        <w:t>jm</w:t>
      </w:r>
      <w:proofErr w:type="spellEnd"/>
      <w:r>
        <w:t xml:space="preserve"> also lassen geschehen / und also gar seyn </w:t>
      </w:r>
      <w:proofErr w:type="spellStart"/>
      <w:r>
        <w:t>menschait</w:t>
      </w:r>
      <w:proofErr w:type="spellEnd"/>
      <w:r>
        <w:t xml:space="preserve"> im </w:t>
      </w:r>
      <w:proofErr w:type="spellStart"/>
      <w:r>
        <w:t>leyden</w:t>
      </w:r>
      <w:proofErr w:type="spellEnd"/>
      <w:r>
        <w:t xml:space="preserve"> gelassen </w:t>
      </w:r>
      <w:proofErr w:type="spellStart"/>
      <w:r>
        <w:t>ungetröst</w:t>
      </w:r>
      <w:proofErr w:type="spellEnd"/>
      <w:r>
        <w:t xml:space="preserve"> / das er auch ruft Mein </w:t>
      </w:r>
      <w:proofErr w:type="spellStart"/>
      <w:r>
        <w:t>got</w:t>
      </w:r>
      <w:proofErr w:type="spellEnd"/>
      <w:r>
        <w:t xml:space="preserve"> mein </w:t>
      </w:r>
      <w:proofErr w:type="spellStart"/>
      <w:r>
        <w:t>got</w:t>
      </w:r>
      <w:proofErr w:type="spellEnd"/>
      <w:r>
        <w:t xml:space="preserve"> / wie hast du mich gelassen. Auch wie ich </w:t>
      </w:r>
      <w:proofErr w:type="spellStart"/>
      <w:r>
        <w:t>vorhab</w:t>
      </w:r>
      <w:proofErr w:type="spellEnd"/>
      <w:r>
        <w:t xml:space="preserve"> gesagt </w:t>
      </w:r>
      <w:proofErr w:type="spellStart"/>
      <w:r>
        <w:t>gott</w:t>
      </w:r>
      <w:proofErr w:type="spellEnd"/>
      <w:r>
        <w:t xml:space="preserve"> will uns also </w:t>
      </w:r>
      <w:proofErr w:type="spellStart"/>
      <w:r>
        <w:t>zychtigen</w:t>
      </w:r>
      <w:proofErr w:type="spellEnd"/>
      <w:r>
        <w:t xml:space="preserve"> / </w:t>
      </w:r>
      <w:proofErr w:type="spellStart"/>
      <w:r>
        <w:t>unnd</w:t>
      </w:r>
      <w:proofErr w:type="spellEnd"/>
      <w:r>
        <w:t xml:space="preserve"> von </w:t>
      </w:r>
      <w:proofErr w:type="spellStart"/>
      <w:r>
        <w:t>begird</w:t>
      </w:r>
      <w:proofErr w:type="spellEnd"/>
      <w:r>
        <w:t xml:space="preserve"> </w:t>
      </w:r>
      <w:proofErr w:type="spellStart"/>
      <w:r>
        <w:t>diser</w:t>
      </w:r>
      <w:proofErr w:type="spellEnd"/>
      <w:r>
        <w:t xml:space="preserve"> </w:t>
      </w:r>
      <w:proofErr w:type="spellStart"/>
      <w:r>
        <w:t>welt</w:t>
      </w:r>
      <w:proofErr w:type="spellEnd"/>
      <w:r>
        <w:t xml:space="preserve"> </w:t>
      </w:r>
      <w:proofErr w:type="spellStart"/>
      <w:r>
        <w:t>abreyssen</w:t>
      </w:r>
      <w:proofErr w:type="spellEnd"/>
      <w:r>
        <w:t xml:space="preserve"> / </w:t>
      </w:r>
      <w:proofErr w:type="spellStart"/>
      <w:r>
        <w:t>darmit</w:t>
      </w:r>
      <w:proofErr w:type="spellEnd"/>
      <w:r>
        <w:t xml:space="preserve"> wir lernen </w:t>
      </w:r>
      <w:proofErr w:type="spellStart"/>
      <w:r>
        <w:t>allain</w:t>
      </w:r>
      <w:proofErr w:type="spellEnd"/>
      <w:r>
        <w:t xml:space="preserve"> zu </w:t>
      </w:r>
      <w:proofErr w:type="spellStart"/>
      <w:r>
        <w:t>jm</w:t>
      </w:r>
      <w:proofErr w:type="spellEnd"/>
      <w:r>
        <w:t xml:space="preserve"> </w:t>
      </w:r>
      <w:proofErr w:type="spellStart"/>
      <w:r>
        <w:t>begeren</w:t>
      </w:r>
      <w:proofErr w:type="spellEnd"/>
      <w:r>
        <w:t xml:space="preserve">. Er sagt auch durch den Propheten / </w:t>
      </w:r>
      <w:proofErr w:type="spellStart"/>
      <w:r>
        <w:t>Sündet</w:t>
      </w:r>
      <w:proofErr w:type="spellEnd"/>
      <w:r>
        <w:t xml:space="preserve"> mein </w:t>
      </w:r>
      <w:proofErr w:type="spellStart"/>
      <w:r>
        <w:t>volck</w:t>
      </w:r>
      <w:proofErr w:type="spellEnd"/>
      <w:r>
        <w:t xml:space="preserve"> wider mich / so will ich </w:t>
      </w:r>
      <w:proofErr w:type="spellStart"/>
      <w:r>
        <w:t>sy</w:t>
      </w:r>
      <w:proofErr w:type="spellEnd"/>
      <w:r>
        <w:t xml:space="preserve"> straffen mit der </w:t>
      </w:r>
      <w:proofErr w:type="spellStart"/>
      <w:r>
        <w:t>ruten</w:t>
      </w:r>
      <w:proofErr w:type="spellEnd"/>
      <w:r>
        <w:t xml:space="preserve"> / aber mein </w:t>
      </w:r>
      <w:proofErr w:type="spellStart"/>
      <w:r>
        <w:t>barmherzigkait</w:t>
      </w:r>
      <w:proofErr w:type="spellEnd"/>
      <w:r>
        <w:t xml:space="preserve"> will ich </w:t>
      </w:r>
      <w:proofErr w:type="spellStart"/>
      <w:r>
        <w:t>nymmer</w:t>
      </w:r>
      <w:proofErr w:type="spellEnd"/>
      <w:r>
        <w:t xml:space="preserve"> von </w:t>
      </w:r>
      <w:proofErr w:type="spellStart"/>
      <w:r>
        <w:t>jnen</w:t>
      </w:r>
      <w:proofErr w:type="spellEnd"/>
      <w:r>
        <w:t xml:space="preserve"> </w:t>
      </w:r>
      <w:proofErr w:type="spellStart"/>
      <w:r>
        <w:t>nemen</w:t>
      </w:r>
      <w:proofErr w:type="spellEnd"/>
      <w:r>
        <w:t xml:space="preserve"> ec. Seyn </w:t>
      </w:r>
      <w:proofErr w:type="spellStart"/>
      <w:r>
        <w:t>rut</w:t>
      </w:r>
      <w:proofErr w:type="spellEnd"/>
      <w:r>
        <w:t xml:space="preserve"> ist hie </w:t>
      </w:r>
      <w:proofErr w:type="spellStart"/>
      <w:r>
        <w:t>solchs</w:t>
      </w:r>
      <w:proofErr w:type="spellEnd"/>
      <w:r>
        <w:t xml:space="preserve"> </w:t>
      </w:r>
      <w:proofErr w:type="spellStart"/>
      <w:r>
        <w:t>zeytliche</w:t>
      </w:r>
      <w:proofErr w:type="spellEnd"/>
      <w:r>
        <w:t xml:space="preserve"> </w:t>
      </w:r>
      <w:proofErr w:type="spellStart"/>
      <w:r>
        <w:t>peynigung</w:t>
      </w:r>
      <w:proofErr w:type="spellEnd"/>
      <w:r>
        <w:t xml:space="preserve"> / aber seyn </w:t>
      </w:r>
      <w:proofErr w:type="spellStart"/>
      <w:r>
        <w:t>barmhertzigkait</w:t>
      </w:r>
      <w:proofErr w:type="spellEnd"/>
      <w:r>
        <w:t xml:space="preserve"> ist das ewig </w:t>
      </w:r>
      <w:proofErr w:type="spellStart"/>
      <w:r>
        <w:t>erbtayl</w:t>
      </w:r>
      <w:proofErr w:type="spellEnd"/>
      <w:r>
        <w:t xml:space="preserve"> / das will er </w:t>
      </w:r>
      <w:proofErr w:type="spellStart"/>
      <w:r>
        <w:t>nit</w:t>
      </w:r>
      <w:proofErr w:type="spellEnd"/>
      <w:r>
        <w:t xml:space="preserve"> von uns </w:t>
      </w:r>
      <w:proofErr w:type="spellStart"/>
      <w:r>
        <w:t>nemen</w:t>
      </w:r>
      <w:proofErr w:type="spellEnd"/>
      <w:r>
        <w:t xml:space="preserve"> wie er hat geschworen unsern </w:t>
      </w:r>
      <w:proofErr w:type="spellStart"/>
      <w:r>
        <w:t>vätern</w:t>
      </w:r>
      <w:proofErr w:type="spellEnd"/>
      <w:r>
        <w:t xml:space="preserve"> Abraham / Isaac / und Jacob / </w:t>
      </w:r>
      <w:proofErr w:type="spellStart"/>
      <w:r>
        <w:t>darumb</w:t>
      </w:r>
      <w:proofErr w:type="spellEnd"/>
      <w:r>
        <w:t xml:space="preserve"> David sagt / Der </w:t>
      </w:r>
      <w:proofErr w:type="spellStart"/>
      <w:r>
        <w:t>herr</w:t>
      </w:r>
      <w:proofErr w:type="spellEnd"/>
      <w:r>
        <w:t xml:space="preserve"> hat </w:t>
      </w:r>
      <w:proofErr w:type="spellStart"/>
      <w:r>
        <w:t>geschworn</w:t>
      </w:r>
      <w:proofErr w:type="spellEnd"/>
      <w:r>
        <w:t xml:space="preserve"> / und </w:t>
      </w:r>
      <w:proofErr w:type="spellStart"/>
      <w:r>
        <w:t>wirt</w:t>
      </w:r>
      <w:proofErr w:type="spellEnd"/>
      <w:r>
        <w:t xml:space="preserve"> </w:t>
      </w:r>
      <w:proofErr w:type="spellStart"/>
      <w:r>
        <w:t>jn</w:t>
      </w:r>
      <w:proofErr w:type="spellEnd"/>
      <w:r>
        <w:t xml:space="preserve"> </w:t>
      </w:r>
      <w:proofErr w:type="spellStart"/>
      <w:r>
        <w:t>nit</w:t>
      </w:r>
      <w:proofErr w:type="spellEnd"/>
      <w:r>
        <w:t xml:space="preserve"> </w:t>
      </w:r>
      <w:proofErr w:type="spellStart"/>
      <w:r>
        <w:t>gerewen</w:t>
      </w:r>
      <w:proofErr w:type="spellEnd"/>
      <w:r>
        <w:t xml:space="preserve"> / </w:t>
      </w:r>
      <w:proofErr w:type="spellStart"/>
      <w:r>
        <w:t>ewigklich</w:t>
      </w:r>
      <w:proofErr w:type="spellEnd"/>
      <w:r>
        <w:t xml:space="preserve">. </w:t>
      </w:r>
      <w:proofErr w:type="spellStart"/>
      <w:r>
        <w:t>Darumb</w:t>
      </w:r>
      <w:proofErr w:type="spellEnd"/>
      <w:r>
        <w:t xml:space="preserve"> lieben Christen / </w:t>
      </w:r>
      <w:proofErr w:type="spellStart"/>
      <w:r>
        <w:t>söllend</w:t>
      </w:r>
      <w:proofErr w:type="spellEnd"/>
      <w:r>
        <w:t xml:space="preserve"> </w:t>
      </w:r>
      <w:proofErr w:type="spellStart"/>
      <w:r>
        <w:t>jr</w:t>
      </w:r>
      <w:proofErr w:type="spellEnd"/>
      <w:r>
        <w:t xml:space="preserve"> </w:t>
      </w:r>
      <w:proofErr w:type="spellStart"/>
      <w:r>
        <w:t>nit</w:t>
      </w:r>
      <w:proofErr w:type="spellEnd"/>
      <w:r>
        <w:t xml:space="preserve"> mir </w:t>
      </w:r>
      <w:proofErr w:type="spellStart"/>
      <w:r>
        <w:t>ungedult</w:t>
      </w:r>
      <w:proofErr w:type="spellEnd"/>
      <w:r>
        <w:t xml:space="preserve"> </w:t>
      </w:r>
      <w:proofErr w:type="spellStart"/>
      <w:r>
        <w:t>entpfahen</w:t>
      </w:r>
      <w:proofErr w:type="spellEnd"/>
      <w:r>
        <w:t xml:space="preserve"> die </w:t>
      </w:r>
      <w:proofErr w:type="spellStart"/>
      <w:r>
        <w:t>rut</w:t>
      </w:r>
      <w:proofErr w:type="spellEnd"/>
      <w:r>
        <w:t xml:space="preserve"> und zu </w:t>
      </w:r>
      <w:proofErr w:type="spellStart"/>
      <w:r>
        <w:t>sendung</w:t>
      </w:r>
      <w:proofErr w:type="spellEnd"/>
      <w:r>
        <w:t xml:space="preserve"> </w:t>
      </w:r>
      <w:proofErr w:type="spellStart"/>
      <w:r>
        <w:t>gots</w:t>
      </w:r>
      <w:proofErr w:type="spellEnd"/>
      <w:r>
        <w:t xml:space="preserve"> / wie dann der </w:t>
      </w:r>
      <w:proofErr w:type="spellStart"/>
      <w:r>
        <w:t>weyß</w:t>
      </w:r>
      <w:proofErr w:type="spellEnd"/>
      <w:r>
        <w:t xml:space="preserve"> man sagt da er spricht Mein </w:t>
      </w:r>
      <w:proofErr w:type="spellStart"/>
      <w:r>
        <w:t>sun</w:t>
      </w:r>
      <w:proofErr w:type="spellEnd"/>
      <w:r>
        <w:t xml:space="preserve"> / acht </w:t>
      </w:r>
      <w:proofErr w:type="spellStart"/>
      <w:r>
        <w:t>nitt</w:t>
      </w:r>
      <w:proofErr w:type="spellEnd"/>
      <w:r>
        <w:t xml:space="preserve"> gering die </w:t>
      </w:r>
      <w:proofErr w:type="spellStart"/>
      <w:r>
        <w:t>zychtigung</w:t>
      </w:r>
      <w:proofErr w:type="spellEnd"/>
      <w:r>
        <w:t xml:space="preserve"> des </w:t>
      </w:r>
      <w:proofErr w:type="spellStart"/>
      <w:r>
        <w:t>herrn</w:t>
      </w:r>
      <w:proofErr w:type="spellEnd"/>
      <w:r>
        <w:t xml:space="preserve"> / und laß </w:t>
      </w:r>
      <w:proofErr w:type="spellStart"/>
      <w:r>
        <w:t>nit</w:t>
      </w:r>
      <w:proofErr w:type="spellEnd"/>
      <w:r>
        <w:t xml:space="preserve"> ab / wann du von </w:t>
      </w:r>
      <w:proofErr w:type="spellStart"/>
      <w:r>
        <w:t>jm</w:t>
      </w:r>
      <w:proofErr w:type="spellEnd"/>
      <w:r>
        <w:t xml:space="preserve"> gestrafft wirst / dann </w:t>
      </w:r>
      <w:proofErr w:type="spellStart"/>
      <w:r>
        <w:t>wölchen</w:t>
      </w:r>
      <w:proofErr w:type="spellEnd"/>
      <w:r>
        <w:t xml:space="preserve"> der </w:t>
      </w:r>
      <w:proofErr w:type="spellStart"/>
      <w:r>
        <w:t>herr</w:t>
      </w:r>
      <w:proofErr w:type="spellEnd"/>
      <w:r>
        <w:t xml:space="preserve"> lieb hat / den </w:t>
      </w:r>
      <w:proofErr w:type="spellStart"/>
      <w:r>
        <w:t>zychtiget</w:t>
      </w:r>
      <w:proofErr w:type="spellEnd"/>
      <w:r>
        <w:t xml:space="preserve"> er / er </w:t>
      </w:r>
      <w:proofErr w:type="spellStart"/>
      <w:r>
        <w:t>gayßlet</w:t>
      </w:r>
      <w:proofErr w:type="spellEnd"/>
      <w:r>
        <w:t xml:space="preserve"> </w:t>
      </w:r>
      <w:proofErr w:type="spellStart"/>
      <w:r>
        <w:t>ain</w:t>
      </w:r>
      <w:proofErr w:type="spellEnd"/>
      <w:r>
        <w:t xml:space="preserve"> </w:t>
      </w:r>
      <w:proofErr w:type="spellStart"/>
      <w:r>
        <w:t>yegklichen</w:t>
      </w:r>
      <w:proofErr w:type="spellEnd"/>
      <w:r>
        <w:t xml:space="preserve"> </w:t>
      </w:r>
      <w:proofErr w:type="spellStart"/>
      <w:r>
        <w:t>sun</w:t>
      </w:r>
      <w:proofErr w:type="spellEnd"/>
      <w:r>
        <w:t xml:space="preserve"> den er </w:t>
      </w:r>
      <w:proofErr w:type="spellStart"/>
      <w:r>
        <w:t>aufnympt</w:t>
      </w:r>
      <w:proofErr w:type="spellEnd"/>
      <w:r>
        <w:t xml:space="preserve">. Und Paulus sagt </w:t>
      </w:r>
      <w:proofErr w:type="spellStart"/>
      <w:r>
        <w:t>zun</w:t>
      </w:r>
      <w:proofErr w:type="spellEnd"/>
      <w:r>
        <w:t xml:space="preserve"> Hebre. 12. da er dann auch </w:t>
      </w:r>
      <w:proofErr w:type="spellStart"/>
      <w:r>
        <w:t>dise</w:t>
      </w:r>
      <w:proofErr w:type="spellEnd"/>
      <w:r>
        <w:t xml:space="preserve"> </w:t>
      </w:r>
      <w:proofErr w:type="spellStart"/>
      <w:r>
        <w:t>wort</w:t>
      </w:r>
      <w:proofErr w:type="spellEnd"/>
      <w:r>
        <w:t xml:space="preserve"> meldet / So </w:t>
      </w:r>
      <w:proofErr w:type="spellStart"/>
      <w:r>
        <w:t>jr</w:t>
      </w:r>
      <w:proofErr w:type="spellEnd"/>
      <w:r>
        <w:t xml:space="preserve"> die </w:t>
      </w:r>
      <w:proofErr w:type="spellStart"/>
      <w:r>
        <w:t>zychtigung</w:t>
      </w:r>
      <w:proofErr w:type="spellEnd"/>
      <w:r>
        <w:t xml:space="preserve"> erdulden / so </w:t>
      </w:r>
      <w:proofErr w:type="spellStart"/>
      <w:r>
        <w:t>erbeut</w:t>
      </w:r>
      <w:proofErr w:type="spellEnd"/>
      <w:r>
        <w:t xml:space="preserve"> sich euch </w:t>
      </w:r>
      <w:proofErr w:type="spellStart"/>
      <w:r>
        <w:t>got</w:t>
      </w:r>
      <w:proofErr w:type="spellEnd"/>
      <w:r>
        <w:t xml:space="preserve"> als den </w:t>
      </w:r>
      <w:proofErr w:type="spellStart"/>
      <w:r>
        <w:t>kindern</w:t>
      </w:r>
      <w:proofErr w:type="spellEnd"/>
      <w:r>
        <w:t xml:space="preserve"> / </w:t>
      </w:r>
      <w:proofErr w:type="spellStart"/>
      <w:r>
        <w:t>Wa</w:t>
      </w:r>
      <w:proofErr w:type="spellEnd"/>
      <w:r>
        <w:t xml:space="preserve"> ist aber </w:t>
      </w:r>
      <w:proofErr w:type="spellStart"/>
      <w:r>
        <w:t>ain</w:t>
      </w:r>
      <w:proofErr w:type="spellEnd"/>
      <w:r>
        <w:t xml:space="preserve"> </w:t>
      </w:r>
      <w:proofErr w:type="spellStart"/>
      <w:r>
        <w:t>sun</w:t>
      </w:r>
      <w:proofErr w:type="spellEnd"/>
      <w:r>
        <w:t xml:space="preserve"> den der </w:t>
      </w:r>
      <w:proofErr w:type="spellStart"/>
      <w:r>
        <w:t>vatter</w:t>
      </w:r>
      <w:proofErr w:type="spellEnd"/>
      <w:r>
        <w:t xml:space="preserve"> nicht strafft? </w:t>
      </w:r>
      <w:proofErr w:type="spellStart"/>
      <w:r>
        <w:t>Seynd</w:t>
      </w:r>
      <w:proofErr w:type="spellEnd"/>
      <w:r>
        <w:t xml:space="preserve"> </w:t>
      </w:r>
      <w:proofErr w:type="spellStart"/>
      <w:r>
        <w:t>jr</w:t>
      </w:r>
      <w:proofErr w:type="spellEnd"/>
      <w:r>
        <w:t xml:space="preserve"> aber on straff / so </w:t>
      </w:r>
      <w:proofErr w:type="spellStart"/>
      <w:r>
        <w:t>seind</w:t>
      </w:r>
      <w:proofErr w:type="spellEnd"/>
      <w:r>
        <w:t xml:space="preserve"> </w:t>
      </w:r>
      <w:proofErr w:type="spellStart"/>
      <w:r>
        <w:t>jr</w:t>
      </w:r>
      <w:proofErr w:type="spellEnd"/>
      <w:r>
        <w:t xml:space="preserve"> </w:t>
      </w:r>
      <w:proofErr w:type="spellStart"/>
      <w:r>
        <w:t>bastert</w:t>
      </w:r>
      <w:proofErr w:type="spellEnd"/>
      <w:r>
        <w:t xml:space="preserve"> und nicht </w:t>
      </w:r>
      <w:proofErr w:type="spellStart"/>
      <w:r>
        <w:t>kinder</w:t>
      </w:r>
      <w:proofErr w:type="spellEnd"/>
      <w:r>
        <w:t xml:space="preserve"> ec. Alle </w:t>
      </w:r>
      <w:proofErr w:type="spellStart"/>
      <w:r>
        <w:t>zychtigung</w:t>
      </w:r>
      <w:proofErr w:type="spellEnd"/>
      <w:r>
        <w:t xml:space="preserve"> aber / so </w:t>
      </w:r>
      <w:proofErr w:type="spellStart"/>
      <w:r>
        <w:t>sy</w:t>
      </w:r>
      <w:proofErr w:type="spellEnd"/>
      <w:r>
        <w:t xml:space="preserve"> da ist </w:t>
      </w:r>
      <w:proofErr w:type="spellStart"/>
      <w:r>
        <w:t>wirdt</w:t>
      </w:r>
      <w:proofErr w:type="spellEnd"/>
      <w:r>
        <w:t xml:space="preserve"> nicht angesehen für </w:t>
      </w:r>
      <w:proofErr w:type="spellStart"/>
      <w:r>
        <w:t>ain</w:t>
      </w:r>
      <w:proofErr w:type="spellEnd"/>
      <w:r>
        <w:t xml:space="preserve"> </w:t>
      </w:r>
      <w:proofErr w:type="spellStart"/>
      <w:r>
        <w:t>frölich</w:t>
      </w:r>
      <w:proofErr w:type="spellEnd"/>
      <w:r>
        <w:t xml:space="preserve"> / sonder für </w:t>
      </w:r>
      <w:proofErr w:type="spellStart"/>
      <w:r>
        <w:t>ain</w:t>
      </w:r>
      <w:proofErr w:type="spellEnd"/>
      <w:r>
        <w:t xml:space="preserve"> traurig ding / aber hernach </w:t>
      </w:r>
      <w:proofErr w:type="spellStart"/>
      <w:r>
        <w:t>wirt</w:t>
      </w:r>
      <w:proofErr w:type="spellEnd"/>
      <w:r>
        <w:t xml:space="preserve"> </w:t>
      </w:r>
      <w:proofErr w:type="spellStart"/>
      <w:r>
        <w:t>sy</w:t>
      </w:r>
      <w:proofErr w:type="spellEnd"/>
      <w:r>
        <w:t xml:space="preserve"> geben </w:t>
      </w:r>
      <w:proofErr w:type="spellStart"/>
      <w:r>
        <w:t>ain</w:t>
      </w:r>
      <w:proofErr w:type="spellEnd"/>
      <w:r>
        <w:t xml:space="preserve"> </w:t>
      </w:r>
      <w:proofErr w:type="spellStart"/>
      <w:r>
        <w:t>frydsam</w:t>
      </w:r>
      <w:proofErr w:type="spellEnd"/>
      <w:r>
        <w:t xml:space="preserve"> </w:t>
      </w:r>
      <w:proofErr w:type="spellStart"/>
      <w:r>
        <w:t>frucht</w:t>
      </w:r>
      <w:proofErr w:type="spellEnd"/>
      <w:r>
        <w:t xml:space="preserve"> der </w:t>
      </w:r>
      <w:proofErr w:type="spellStart"/>
      <w:r>
        <w:t>gerechtgkait</w:t>
      </w:r>
      <w:proofErr w:type="spellEnd"/>
      <w:r>
        <w:t xml:space="preserve"> / denen die </w:t>
      </w:r>
      <w:proofErr w:type="spellStart"/>
      <w:r>
        <w:t>dardurch</w:t>
      </w:r>
      <w:proofErr w:type="spellEnd"/>
      <w:r>
        <w:t xml:space="preserve"> </w:t>
      </w:r>
      <w:proofErr w:type="spellStart"/>
      <w:r>
        <w:t>geyebrt</w:t>
      </w:r>
      <w:proofErr w:type="spellEnd"/>
      <w:r>
        <w:t xml:space="preserve"> </w:t>
      </w:r>
      <w:proofErr w:type="spellStart"/>
      <w:r>
        <w:t>seind</w:t>
      </w:r>
      <w:proofErr w:type="spellEnd"/>
      <w:r>
        <w:t xml:space="preserve"> / sagt auch hie vor in </w:t>
      </w:r>
      <w:proofErr w:type="spellStart"/>
      <w:r>
        <w:t>disem</w:t>
      </w:r>
      <w:proofErr w:type="spellEnd"/>
      <w:r>
        <w:t xml:space="preserve"> </w:t>
      </w:r>
      <w:proofErr w:type="spellStart"/>
      <w:r>
        <w:t>capitel</w:t>
      </w:r>
      <w:proofErr w:type="spellEnd"/>
      <w:r>
        <w:t xml:space="preserve"> / </w:t>
      </w:r>
      <w:proofErr w:type="spellStart"/>
      <w:r>
        <w:t>lassent</w:t>
      </w:r>
      <w:proofErr w:type="spellEnd"/>
      <w:r>
        <w:t xml:space="preserve"> uns </w:t>
      </w:r>
      <w:proofErr w:type="spellStart"/>
      <w:r>
        <w:t>lauffen</w:t>
      </w:r>
      <w:proofErr w:type="spellEnd"/>
      <w:r>
        <w:t xml:space="preserve"> durch die </w:t>
      </w:r>
      <w:proofErr w:type="spellStart"/>
      <w:r>
        <w:t>gedult</w:t>
      </w:r>
      <w:proofErr w:type="spellEnd"/>
      <w:r>
        <w:t xml:space="preserve"> den </w:t>
      </w:r>
      <w:proofErr w:type="spellStart"/>
      <w:r>
        <w:t>kampff</w:t>
      </w:r>
      <w:proofErr w:type="spellEnd"/>
      <w:r>
        <w:t xml:space="preserve"> der uns für gelegt ist / und sehen auf den herzogen des </w:t>
      </w:r>
      <w:proofErr w:type="spellStart"/>
      <w:r>
        <w:t>glaubens</w:t>
      </w:r>
      <w:proofErr w:type="spellEnd"/>
      <w:r>
        <w:t xml:space="preserve"> und den </w:t>
      </w:r>
      <w:proofErr w:type="spellStart"/>
      <w:r>
        <w:t>volender</w:t>
      </w:r>
      <w:proofErr w:type="spellEnd"/>
      <w:r>
        <w:t xml:space="preserve"> </w:t>
      </w:r>
      <w:proofErr w:type="spellStart"/>
      <w:r>
        <w:t>Jhesum</w:t>
      </w:r>
      <w:proofErr w:type="spellEnd"/>
      <w:r>
        <w:t xml:space="preserve"> / </w:t>
      </w:r>
      <w:proofErr w:type="spellStart"/>
      <w:r>
        <w:t>wölcher</w:t>
      </w:r>
      <w:proofErr w:type="spellEnd"/>
      <w:r>
        <w:t xml:space="preserve"> / da </w:t>
      </w:r>
      <w:proofErr w:type="spellStart"/>
      <w:r>
        <w:t>jm</w:t>
      </w:r>
      <w:proofErr w:type="spellEnd"/>
      <w:r>
        <w:t xml:space="preserve"> die </w:t>
      </w:r>
      <w:proofErr w:type="spellStart"/>
      <w:r>
        <w:t>frewd</w:t>
      </w:r>
      <w:proofErr w:type="spellEnd"/>
      <w:r>
        <w:t xml:space="preserve"> für gesetzt ward / erduldet er das </w:t>
      </w:r>
      <w:proofErr w:type="spellStart"/>
      <w:r>
        <w:t>Creuz</w:t>
      </w:r>
      <w:proofErr w:type="spellEnd"/>
      <w:r>
        <w:t xml:space="preserve"> mit </w:t>
      </w:r>
      <w:proofErr w:type="spellStart"/>
      <w:r>
        <w:t>verachtung</w:t>
      </w:r>
      <w:proofErr w:type="spellEnd"/>
      <w:r>
        <w:t xml:space="preserve"> der </w:t>
      </w:r>
      <w:proofErr w:type="spellStart"/>
      <w:r>
        <w:t>schand</w:t>
      </w:r>
      <w:proofErr w:type="spellEnd"/>
      <w:r>
        <w:t xml:space="preserve"> / und hat sich gesetzt zur gerecht / des </w:t>
      </w:r>
      <w:proofErr w:type="spellStart"/>
      <w:r>
        <w:t>stuls</w:t>
      </w:r>
      <w:proofErr w:type="spellEnd"/>
      <w:r>
        <w:t xml:space="preserve"> </w:t>
      </w:r>
      <w:proofErr w:type="spellStart"/>
      <w:r>
        <w:t>gottes</w:t>
      </w:r>
      <w:proofErr w:type="spellEnd"/>
      <w:r>
        <w:t xml:space="preserve"> / </w:t>
      </w:r>
      <w:proofErr w:type="spellStart"/>
      <w:r>
        <w:t>Gedenckt</w:t>
      </w:r>
      <w:proofErr w:type="spellEnd"/>
      <w:r>
        <w:t xml:space="preserve"> den / der </w:t>
      </w:r>
      <w:proofErr w:type="spellStart"/>
      <w:r>
        <w:t>ain</w:t>
      </w:r>
      <w:proofErr w:type="spellEnd"/>
      <w:r>
        <w:t xml:space="preserve"> solches widersprechen von den </w:t>
      </w:r>
      <w:proofErr w:type="spellStart"/>
      <w:r>
        <w:t>sündern</w:t>
      </w:r>
      <w:proofErr w:type="spellEnd"/>
      <w:r>
        <w:t xml:space="preserve"> wider sich erduldet </w:t>
      </w:r>
      <w:proofErr w:type="spellStart"/>
      <w:r>
        <w:t>hatt</w:t>
      </w:r>
      <w:proofErr w:type="spellEnd"/>
      <w:r>
        <w:t xml:space="preserve"> / das </w:t>
      </w:r>
      <w:proofErr w:type="spellStart"/>
      <w:r>
        <w:t>jr</w:t>
      </w:r>
      <w:proofErr w:type="spellEnd"/>
      <w:r>
        <w:t xml:space="preserve"> </w:t>
      </w:r>
      <w:proofErr w:type="spellStart"/>
      <w:r>
        <w:t>nitt</w:t>
      </w:r>
      <w:proofErr w:type="spellEnd"/>
      <w:r>
        <w:t xml:space="preserve"> </w:t>
      </w:r>
      <w:proofErr w:type="spellStart"/>
      <w:r>
        <w:t>ablassent</w:t>
      </w:r>
      <w:proofErr w:type="spellEnd"/>
      <w:r>
        <w:t xml:space="preserve"> / </w:t>
      </w:r>
      <w:proofErr w:type="spellStart"/>
      <w:r>
        <w:t>inn</w:t>
      </w:r>
      <w:proofErr w:type="spellEnd"/>
      <w:r>
        <w:t xml:space="preserve"> </w:t>
      </w:r>
      <w:proofErr w:type="spellStart"/>
      <w:r>
        <w:t>ewerm</w:t>
      </w:r>
      <w:proofErr w:type="spellEnd"/>
      <w:r>
        <w:t xml:space="preserve"> </w:t>
      </w:r>
      <w:proofErr w:type="spellStart"/>
      <w:r>
        <w:t>mut</w:t>
      </w:r>
      <w:proofErr w:type="spellEnd"/>
      <w:r>
        <w:t xml:space="preserve"> / und matt werden. </w:t>
      </w:r>
      <w:proofErr w:type="spellStart"/>
      <w:r>
        <w:t>Darumb</w:t>
      </w:r>
      <w:proofErr w:type="spellEnd"/>
      <w:r>
        <w:t xml:space="preserve"> lieben Christlichen </w:t>
      </w:r>
      <w:proofErr w:type="spellStart"/>
      <w:r>
        <w:t>weyber</w:t>
      </w:r>
      <w:proofErr w:type="spellEnd"/>
      <w:r>
        <w:t xml:space="preserve"> / </w:t>
      </w:r>
      <w:proofErr w:type="spellStart"/>
      <w:r>
        <w:t>gedencket</w:t>
      </w:r>
      <w:proofErr w:type="spellEnd"/>
      <w:r>
        <w:t xml:space="preserve"> </w:t>
      </w:r>
      <w:proofErr w:type="spellStart"/>
      <w:r>
        <w:t>diser</w:t>
      </w:r>
      <w:proofErr w:type="spellEnd"/>
      <w:r>
        <w:t xml:space="preserve"> </w:t>
      </w:r>
      <w:proofErr w:type="spellStart"/>
      <w:r>
        <w:t>wort</w:t>
      </w:r>
      <w:proofErr w:type="spellEnd"/>
      <w:r>
        <w:t xml:space="preserve"> die </w:t>
      </w:r>
      <w:proofErr w:type="spellStart"/>
      <w:r>
        <w:t>nit</w:t>
      </w:r>
      <w:proofErr w:type="spellEnd"/>
      <w:r>
        <w:t xml:space="preserve"> mein / </w:t>
      </w:r>
      <w:proofErr w:type="spellStart"/>
      <w:r>
        <w:t>sond</w:t>
      </w:r>
      <w:proofErr w:type="spellEnd"/>
      <w:r>
        <w:t xml:space="preserve">' des </w:t>
      </w:r>
      <w:proofErr w:type="spellStart"/>
      <w:r>
        <w:t>gayst</w:t>
      </w:r>
      <w:proofErr w:type="spellEnd"/>
      <w:r>
        <w:t xml:space="preserve"> </w:t>
      </w:r>
      <w:proofErr w:type="spellStart"/>
      <w:r>
        <w:t>gottes</w:t>
      </w:r>
      <w:proofErr w:type="spellEnd"/>
      <w:r>
        <w:t xml:space="preserve"> </w:t>
      </w:r>
      <w:proofErr w:type="spellStart"/>
      <w:r>
        <w:t>seynd</w:t>
      </w:r>
      <w:proofErr w:type="spellEnd"/>
      <w:r>
        <w:t xml:space="preserve"> / und </w:t>
      </w:r>
      <w:proofErr w:type="spellStart"/>
      <w:r>
        <w:t>seynd</w:t>
      </w:r>
      <w:proofErr w:type="spellEnd"/>
      <w:r>
        <w:t xml:space="preserve"> </w:t>
      </w:r>
      <w:proofErr w:type="spellStart"/>
      <w:r>
        <w:t>danckbar</w:t>
      </w:r>
      <w:proofErr w:type="spellEnd"/>
      <w:r>
        <w:t xml:space="preserve"> und </w:t>
      </w:r>
      <w:proofErr w:type="spellStart"/>
      <w:r>
        <w:t>empfengklich</w:t>
      </w:r>
      <w:proofErr w:type="spellEnd"/>
      <w:r>
        <w:t xml:space="preserve"> solcher </w:t>
      </w:r>
      <w:proofErr w:type="spellStart"/>
      <w:r>
        <w:t>gottes</w:t>
      </w:r>
      <w:proofErr w:type="spellEnd"/>
      <w:r>
        <w:t xml:space="preserve"> gaben. Christus sagt / Der mir will </w:t>
      </w:r>
      <w:proofErr w:type="spellStart"/>
      <w:r>
        <w:t>nachvolgen</w:t>
      </w:r>
      <w:proofErr w:type="spellEnd"/>
      <w:r>
        <w:t xml:space="preserve"> / der </w:t>
      </w:r>
      <w:proofErr w:type="spellStart"/>
      <w:r>
        <w:t>verleucken</w:t>
      </w:r>
      <w:proofErr w:type="spellEnd"/>
      <w:r>
        <w:t xml:space="preserve"> seyn </w:t>
      </w:r>
      <w:proofErr w:type="spellStart"/>
      <w:r>
        <w:t>selbs</w:t>
      </w:r>
      <w:proofErr w:type="spellEnd"/>
      <w:r>
        <w:t xml:space="preserve"> / </w:t>
      </w:r>
      <w:proofErr w:type="spellStart"/>
      <w:r>
        <w:t>unnd</w:t>
      </w:r>
      <w:proofErr w:type="spellEnd"/>
      <w:r>
        <w:t xml:space="preserve"> </w:t>
      </w:r>
      <w:proofErr w:type="spellStart"/>
      <w:r>
        <w:t>nem</w:t>
      </w:r>
      <w:proofErr w:type="spellEnd"/>
      <w:r>
        <w:t xml:space="preserve"> seyn </w:t>
      </w:r>
      <w:proofErr w:type="spellStart"/>
      <w:r>
        <w:t>Creuz</w:t>
      </w:r>
      <w:proofErr w:type="spellEnd"/>
      <w:r>
        <w:t xml:space="preserve"> </w:t>
      </w:r>
      <w:proofErr w:type="spellStart"/>
      <w:r>
        <w:t>auff</w:t>
      </w:r>
      <w:proofErr w:type="spellEnd"/>
      <w:r>
        <w:t xml:space="preserve"> sich / </w:t>
      </w:r>
      <w:proofErr w:type="spellStart"/>
      <w:r>
        <w:t>unnd</w:t>
      </w:r>
      <w:proofErr w:type="spellEnd"/>
      <w:r>
        <w:t xml:space="preserve"> </w:t>
      </w:r>
      <w:proofErr w:type="spellStart"/>
      <w:r>
        <w:t>volge</w:t>
      </w:r>
      <w:proofErr w:type="spellEnd"/>
      <w:r>
        <w:t xml:space="preserve"> mir nach. </w:t>
      </w:r>
    </w:p>
    <w:p w14:paraId="4F3FA207" w14:textId="77777777" w:rsidR="00E67590" w:rsidRDefault="00E67590" w:rsidP="00E67590">
      <w:pPr>
        <w:pStyle w:val="StandardWeb"/>
      </w:pPr>
      <w:r>
        <w:t xml:space="preserve">Also wie es dem aller liebsten Sun Gottes ist gangen / also muß es auch denen / so </w:t>
      </w:r>
      <w:proofErr w:type="spellStart"/>
      <w:r>
        <w:t>mitt</w:t>
      </w:r>
      <w:proofErr w:type="spellEnd"/>
      <w:r>
        <w:t xml:space="preserve"> </w:t>
      </w:r>
      <w:proofErr w:type="spellStart"/>
      <w:r>
        <w:t>jm</w:t>
      </w:r>
      <w:proofErr w:type="spellEnd"/>
      <w:r>
        <w:t xml:space="preserve"> mitterben wöllend seyn / auch </w:t>
      </w:r>
      <w:proofErr w:type="spellStart"/>
      <w:r>
        <w:t>gon</w:t>
      </w:r>
      <w:proofErr w:type="spellEnd"/>
      <w:r>
        <w:t xml:space="preserve"> wie Christus saget / </w:t>
      </w:r>
      <w:proofErr w:type="spellStart"/>
      <w:r>
        <w:t>Hayliger</w:t>
      </w:r>
      <w:proofErr w:type="spellEnd"/>
      <w:r>
        <w:t xml:space="preserve"> </w:t>
      </w:r>
      <w:proofErr w:type="spellStart"/>
      <w:r>
        <w:t>vatter</w:t>
      </w:r>
      <w:proofErr w:type="spellEnd"/>
      <w:r>
        <w:t xml:space="preserve"> / ich will da ich bin / das da selbst auch mein </w:t>
      </w:r>
      <w:proofErr w:type="spellStart"/>
      <w:r>
        <w:t>diener</w:t>
      </w:r>
      <w:proofErr w:type="spellEnd"/>
      <w:r>
        <w:t xml:space="preserve"> sey / das ist / in </w:t>
      </w:r>
      <w:proofErr w:type="spellStart"/>
      <w:r>
        <w:t>leyden</w:t>
      </w:r>
      <w:proofErr w:type="spellEnd"/>
      <w:r>
        <w:t xml:space="preserve"> </w:t>
      </w:r>
      <w:proofErr w:type="spellStart"/>
      <w:r>
        <w:t>unnd</w:t>
      </w:r>
      <w:proofErr w:type="spellEnd"/>
      <w:r>
        <w:t xml:space="preserve"> </w:t>
      </w:r>
      <w:proofErr w:type="spellStart"/>
      <w:r>
        <w:t>freuden</w:t>
      </w:r>
      <w:proofErr w:type="spellEnd"/>
      <w:r>
        <w:t xml:space="preserve"> will er uns bey </w:t>
      </w:r>
      <w:proofErr w:type="spellStart"/>
      <w:r>
        <w:t>jm</w:t>
      </w:r>
      <w:proofErr w:type="spellEnd"/>
      <w:r>
        <w:t xml:space="preserve"> haben / </w:t>
      </w:r>
      <w:proofErr w:type="spellStart"/>
      <w:r>
        <w:t>darumb</w:t>
      </w:r>
      <w:proofErr w:type="spellEnd"/>
      <w:r>
        <w:t xml:space="preserve"> widersprechen im </w:t>
      </w:r>
      <w:proofErr w:type="spellStart"/>
      <w:r>
        <w:t>nit</w:t>
      </w:r>
      <w:proofErr w:type="spellEnd"/>
      <w:r>
        <w:t xml:space="preserve"> in </w:t>
      </w:r>
      <w:proofErr w:type="spellStart"/>
      <w:r>
        <w:t>ungedult</w:t>
      </w:r>
      <w:proofErr w:type="spellEnd"/>
      <w:r>
        <w:t xml:space="preserve"> / es hat </w:t>
      </w:r>
      <w:proofErr w:type="spellStart"/>
      <w:r>
        <w:t>got</w:t>
      </w:r>
      <w:proofErr w:type="spellEnd"/>
      <w:r>
        <w:t xml:space="preserve"> also gefallen / das er euch </w:t>
      </w:r>
      <w:proofErr w:type="spellStart"/>
      <w:r>
        <w:t>ain</w:t>
      </w:r>
      <w:proofErr w:type="spellEnd"/>
      <w:r>
        <w:t xml:space="preserve"> wenig verlaß / und euch also traurige </w:t>
      </w:r>
      <w:proofErr w:type="spellStart"/>
      <w:r>
        <w:t>witwen</w:t>
      </w:r>
      <w:proofErr w:type="spellEnd"/>
      <w:r>
        <w:t xml:space="preserve"> / on </w:t>
      </w:r>
      <w:proofErr w:type="spellStart"/>
      <w:r>
        <w:t>mann</w:t>
      </w:r>
      <w:proofErr w:type="spellEnd"/>
      <w:r>
        <w:t xml:space="preserve"> / </w:t>
      </w:r>
      <w:proofErr w:type="spellStart"/>
      <w:r>
        <w:t>ain</w:t>
      </w:r>
      <w:proofErr w:type="spellEnd"/>
      <w:r>
        <w:t xml:space="preserve"> </w:t>
      </w:r>
      <w:proofErr w:type="spellStart"/>
      <w:r>
        <w:t>weyl</w:t>
      </w:r>
      <w:proofErr w:type="spellEnd"/>
      <w:r>
        <w:t xml:space="preserve"> </w:t>
      </w:r>
      <w:proofErr w:type="spellStart"/>
      <w:r>
        <w:t>probier</w:t>
      </w:r>
      <w:proofErr w:type="spellEnd"/>
      <w:r>
        <w:t xml:space="preserve">. Wie er denn im Propheten </w:t>
      </w:r>
      <w:proofErr w:type="spellStart"/>
      <w:r>
        <w:t>Esaia</w:t>
      </w:r>
      <w:proofErr w:type="spellEnd"/>
      <w:r>
        <w:t xml:space="preserve"> am 54. tröstlich </w:t>
      </w:r>
      <w:proofErr w:type="spellStart"/>
      <w:r>
        <w:t>anzaygt</w:t>
      </w:r>
      <w:proofErr w:type="spellEnd"/>
      <w:r>
        <w:t xml:space="preserve"> / </w:t>
      </w:r>
      <w:proofErr w:type="spellStart"/>
      <w:r>
        <w:t>Wölchs</w:t>
      </w:r>
      <w:proofErr w:type="spellEnd"/>
      <w:r>
        <w:t xml:space="preserve"> </w:t>
      </w:r>
      <w:proofErr w:type="spellStart"/>
      <w:r>
        <w:t>ort</w:t>
      </w:r>
      <w:proofErr w:type="spellEnd"/>
      <w:r>
        <w:t xml:space="preserve"> </w:t>
      </w:r>
      <w:proofErr w:type="spellStart"/>
      <w:r>
        <w:t>wol</w:t>
      </w:r>
      <w:proofErr w:type="spellEnd"/>
      <w:r>
        <w:t xml:space="preserve"> zu </w:t>
      </w:r>
      <w:proofErr w:type="spellStart"/>
      <w:r>
        <w:t>diser</w:t>
      </w:r>
      <w:proofErr w:type="spellEnd"/>
      <w:r>
        <w:t xml:space="preserve"> und der </w:t>
      </w:r>
      <w:proofErr w:type="spellStart"/>
      <w:r>
        <w:t>gleychen</w:t>
      </w:r>
      <w:proofErr w:type="spellEnd"/>
      <w:r>
        <w:t xml:space="preserve"> </w:t>
      </w:r>
      <w:proofErr w:type="spellStart"/>
      <w:r>
        <w:t>sachen</w:t>
      </w:r>
      <w:proofErr w:type="spellEnd"/>
      <w:r>
        <w:t xml:space="preserve"> mag gezogen werden / sagt also </w:t>
      </w:r>
      <w:proofErr w:type="spellStart"/>
      <w:r>
        <w:t>Nit</w:t>
      </w:r>
      <w:proofErr w:type="spellEnd"/>
      <w:r>
        <w:t xml:space="preserve"> wöllest dir fürchten / dann du wirst </w:t>
      </w:r>
      <w:proofErr w:type="spellStart"/>
      <w:r>
        <w:t>nit</w:t>
      </w:r>
      <w:proofErr w:type="spellEnd"/>
      <w:r>
        <w:t xml:space="preserve"> </w:t>
      </w:r>
      <w:proofErr w:type="spellStart"/>
      <w:r>
        <w:t>geschendt</w:t>
      </w:r>
      <w:proofErr w:type="spellEnd"/>
      <w:r>
        <w:t xml:space="preserve"> ec. Und wirst </w:t>
      </w:r>
      <w:proofErr w:type="spellStart"/>
      <w:r>
        <w:t>nit</w:t>
      </w:r>
      <w:proofErr w:type="spellEnd"/>
      <w:r>
        <w:t xml:space="preserve"> traurig seyn mit </w:t>
      </w:r>
      <w:proofErr w:type="spellStart"/>
      <w:r>
        <w:t>gedenckung</w:t>
      </w:r>
      <w:proofErr w:type="spellEnd"/>
      <w:r>
        <w:t xml:space="preserve"> deiner witwenschafft wann der dich </w:t>
      </w:r>
      <w:proofErr w:type="spellStart"/>
      <w:r>
        <w:t>hatt</w:t>
      </w:r>
      <w:proofErr w:type="spellEnd"/>
      <w:r>
        <w:t xml:space="preserve"> gemacht der </w:t>
      </w:r>
      <w:proofErr w:type="spellStart"/>
      <w:r>
        <w:t>bewart</w:t>
      </w:r>
      <w:proofErr w:type="spellEnd"/>
      <w:r>
        <w:t xml:space="preserve"> dich / der </w:t>
      </w:r>
      <w:proofErr w:type="spellStart"/>
      <w:r>
        <w:t>herr</w:t>
      </w:r>
      <w:proofErr w:type="spellEnd"/>
      <w:r>
        <w:t xml:space="preserve"> der scharen ist sein </w:t>
      </w:r>
      <w:proofErr w:type="spellStart"/>
      <w:r>
        <w:t>nam</w:t>
      </w:r>
      <w:proofErr w:type="spellEnd"/>
      <w:r>
        <w:t xml:space="preserve"> / und der </w:t>
      </w:r>
      <w:proofErr w:type="spellStart"/>
      <w:r>
        <w:t>haylig</w:t>
      </w:r>
      <w:proofErr w:type="spellEnd"/>
      <w:r>
        <w:t xml:space="preserve"> </w:t>
      </w:r>
      <w:proofErr w:type="spellStart"/>
      <w:r>
        <w:t>Israhel</w:t>
      </w:r>
      <w:proofErr w:type="spellEnd"/>
      <w:r>
        <w:t xml:space="preserve"> ist dein </w:t>
      </w:r>
      <w:proofErr w:type="spellStart"/>
      <w:r>
        <w:t>erlöser</w:t>
      </w:r>
      <w:proofErr w:type="spellEnd"/>
      <w:r>
        <w:t xml:space="preserve"> / Er ist </w:t>
      </w:r>
      <w:proofErr w:type="spellStart"/>
      <w:r>
        <w:t>ain</w:t>
      </w:r>
      <w:proofErr w:type="spellEnd"/>
      <w:r>
        <w:t xml:space="preserve"> </w:t>
      </w:r>
      <w:proofErr w:type="spellStart"/>
      <w:r>
        <w:t>gott</w:t>
      </w:r>
      <w:proofErr w:type="spellEnd"/>
      <w:r>
        <w:t xml:space="preserve"> aller erden / und der </w:t>
      </w:r>
      <w:proofErr w:type="spellStart"/>
      <w:r>
        <w:t>herr</w:t>
      </w:r>
      <w:proofErr w:type="spellEnd"/>
      <w:r>
        <w:t xml:space="preserve"> hat dich also </w:t>
      </w:r>
      <w:proofErr w:type="spellStart"/>
      <w:r>
        <w:t>erwölt</w:t>
      </w:r>
      <w:proofErr w:type="spellEnd"/>
      <w:r>
        <w:t xml:space="preserve"> das du </w:t>
      </w:r>
      <w:proofErr w:type="spellStart"/>
      <w:r>
        <w:t>solt</w:t>
      </w:r>
      <w:proofErr w:type="spellEnd"/>
      <w:r>
        <w:t xml:space="preserve"> seyn </w:t>
      </w:r>
      <w:proofErr w:type="spellStart"/>
      <w:r>
        <w:t>ain</w:t>
      </w:r>
      <w:proofErr w:type="spellEnd"/>
      <w:r>
        <w:t xml:space="preserve"> gelassen </w:t>
      </w:r>
      <w:proofErr w:type="spellStart"/>
      <w:r>
        <w:t>weyb</w:t>
      </w:r>
      <w:proofErr w:type="spellEnd"/>
      <w:r>
        <w:t xml:space="preserve"> und traurig ec. Ich hab dich </w:t>
      </w:r>
      <w:proofErr w:type="spellStart"/>
      <w:r>
        <w:t>ain</w:t>
      </w:r>
      <w:proofErr w:type="spellEnd"/>
      <w:r>
        <w:t xml:space="preserve"> </w:t>
      </w:r>
      <w:proofErr w:type="spellStart"/>
      <w:r>
        <w:t>augenblick</w:t>
      </w:r>
      <w:proofErr w:type="spellEnd"/>
      <w:r>
        <w:t xml:space="preserve"> </w:t>
      </w:r>
      <w:proofErr w:type="spellStart"/>
      <w:r>
        <w:t>ain</w:t>
      </w:r>
      <w:proofErr w:type="spellEnd"/>
      <w:r>
        <w:t xml:space="preserve"> </w:t>
      </w:r>
      <w:proofErr w:type="spellStart"/>
      <w:r>
        <w:t>klaine</w:t>
      </w:r>
      <w:proofErr w:type="spellEnd"/>
      <w:r>
        <w:t xml:space="preserve"> </w:t>
      </w:r>
      <w:proofErr w:type="spellStart"/>
      <w:r>
        <w:t>zeyt</w:t>
      </w:r>
      <w:proofErr w:type="spellEnd"/>
      <w:r>
        <w:t xml:space="preserve"> verlassen / Aber ich </w:t>
      </w:r>
      <w:proofErr w:type="spellStart"/>
      <w:r>
        <w:t>samel</w:t>
      </w:r>
      <w:proofErr w:type="spellEnd"/>
      <w:r>
        <w:t xml:space="preserve"> dich wider in grosser </w:t>
      </w:r>
      <w:proofErr w:type="spellStart"/>
      <w:r>
        <w:t>erbarmung</w:t>
      </w:r>
      <w:proofErr w:type="spellEnd"/>
      <w:r>
        <w:t xml:space="preserve">. Ich hab mein </w:t>
      </w:r>
      <w:proofErr w:type="spellStart"/>
      <w:r>
        <w:t>antlit</w:t>
      </w:r>
      <w:proofErr w:type="spellEnd"/>
      <w:r>
        <w:t xml:space="preserve"> wenig vor dir verborgen / aber </w:t>
      </w:r>
      <w:proofErr w:type="spellStart"/>
      <w:r>
        <w:t>ewigklich</w:t>
      </w:r>
      <w:proofErr w:type="spellEnd"/>
      <w:r>
        <w:t xml:space="preserve"> erbarm ich mich dein / dann ich bin dein </w:t>
      </w:r>
      <w:proofErr w:type="spellStart"/>
      <w:r>
        <w:t>erlöser</w:t>
      </w:r>
      <w:proofErr w:type="spellEnd"/>
      <w:r>
        <w:t xml:space="preserve"> ec. O du arme </w:t>
      </w:r>
      <w:proofErr w:type="spellStart"/>
      <w:r>
        <w:t>verworffne</w:t>
      </w:r>
      <w:proofErr w:type="spellEnd"/>
      <w:r>
        <w:t xml:space="preserve"> </w:t>
      </w:r>
      <w:proofErr w:type="spellStart"/>
      <w:r>
        <w:t>inn</w:t>
      </w:r>
      <w:proofErr w:type="spellEnd"/>
      <w:r>
        <w:t xml:space="preserve"> dem </w:t>
      </w:r>
      <w:proofErr w:type="spellStart"/>
      <w:r>
        <w:t>ungewitter</w:t>
      </w:r>
      <w:proofErr w:type="spellEnd"/>
      <w:r>
        <w:t xml:space="preserve"> on </w:t>
      </w:r>
      <w:proofErr w:type="spellStart"/>
      <w:r>
        <w:t>alole</w:t>
      </w:r>
      <w:proofErr w:type="spellEnd"/>
      <w:r>
        <w:t xml:space="preserve"> </w:t>
      </w:r>
      <w:proofErr w:type="spellStart"/>
      <w:r>
        <w:t>tröstung</w:t>
      </w:r>
      <w:proofErr w:type="spellEnd"/>
      <w:r>
        <w:t xml:space="preserve"> mein </w:t>
      </w:r>
      <w:proofErr w:type="spellStart"/>
      <w:r>
        <w:t>barmhertzigkait</w:t>
      </w:r>
      <w:proofErr w:type="spellEnd"/>
      <w:r>
        <w:t xml:space="preserve"> / und mein </w:t>
      </w:r>
      <w:proofErr w:type="spellStart"/>
      <w:r>
        <w:t>gelübdt</w:t>
      </w:r>
      <w:proofErr w:type="spellEnd"/>
      <w:r>
        <w:t xml:space="preserve"> des </w:t>
      </w:r>
      <w:proofErr w:type="spellStart"/>
      <w:r>
        <w:t>fridens</w:t>
      </w:r>
      <w:proofErr w:type="spellEnd"/>
      <w:r>
        <w:t xml:space="preserve"> </w:t>
      </w:r>
      <w:proofErr w:type="spellStart"/>
      <w:r>
        <w:t>schaidt</w:t>
      </w:r>
      <w:proofErr w:type="spellEnd"/>
      <w:r>
        <w:t xml:space="preserve"> sich </w:t>
      </w:r>
      <w:proofErr w:type="spellStart"/>
      <w:r>
        <w:t>nit</w:t>
      </w:r>
      <w:proofErr w:type="spellEnd"/>
      <w:r>
        <w:t xml:space="preserve"> von dir ec. O </w:t>
      </w:r>
      <w:proofErr w:type="spellStart"/>
      <w:r>
        <w:t>jr</w:t>
      </w:r>
      <w:proofErr w:type="spellEnd"/>
      <w:r>
        <w:t xml:space="preserve"> gar </w:t>
      </w:r>
      <w:proofErr w:type="spellStart"/>
      <w:r>
        <w:t>beschribenen</w:t>
      </w:r>
      <w:proofErr w:type="spellEnd"/>
      <w:r>
        <w:t xml:space="preserve"> </w:t>
      </w:r>
      <w:proofErr w:type="spellStart"/>
      <w:r>
        <w:t>weyber</w:t>
      </w:r>
      <w:proofErr w:type="spellEnd"/>
      <w:r>
        <w:t xml:space="preserve"> / in </w:t>
      </w:r>
      <w:proofErr w:type="spellStart"/>
      <w:r>
        <w:t>disem</w:t>
      </w:r>
      <w:proofErr w:type="spellEnd"/>
      <w:r>
        <w:t xml:space="preserve"> Capitel / wer mag doch </w:t>
      </w:r>
      <w:proofErr w:type="spellStart"/>
      <w:r>
        <w:t>baß</w:t>
      </w:r>
      <w:proofErr w:type="spellEnd"/>
      <w:r>
        <w:t xml:space="preserve"> hie </w:t>
      </w:r>
      <w:proofErr w:type="spellStart"/>
      <w:r>
        <w:t>abgemalet</w:t>
      </w:r>
      <w:proofErr w:type="spellEnd"/>
      <w:r>
        <w:t xml:space="preserve"> werden / </w:t>
      </w:r>
      <w:proofErr w:type="spellStart"/>
      <w:r>
        <w:t>seynd</w:t>
      </w:r>
      <w:proofErr w:type="spellEnd"/>
      <w:r>
        <w:t xml:space="preserve"> </w:t>
      </w:r>
      <w:proofErr w:type="spellStart"/>
      <w:r>
        <w:t>jr</w:t>
      </w:r>
      <w:proofErr w:type="spellEnd"/>
      <w:r>
        <w:t xml:space="preserve"> </w:t>
      </w:r>
      <w:proofErr w:type="spellStart"/>
      <w:r>
        <w:t>nitt</w:t>
      </w:r>
      <w:proofErr w:type="spellEnd"/>
      <w:r>
        <w:t xml:space="preserve"> also </w:t>
      </w:r>
      <w:proofErr w:type="spellStart"/>
      <w:r>
        <w:t>yetz</w:t>
      </w:r>
      <w:proofErr w:type="spellEnd"/>
      <w:r>
        <w:t xml:space="preserve"> </w:t>
      </w:r>
      <w:proofErr w:type="spellStart"/>
      <w:r>
        <w:t>witwen</w:t>
      </w:r>
      <w:proofErr w:type="spellEnd"/>
      <w:r>
        <w:t xml:space="preserve"> / </w:t>
      </w:r>
      <w:proofErr w:type="spellStart"/>
      <w:r>
        <w:t>berufft</w:t>
      </w:r>
      <w:proofErr w:type="spellEnd"/>
      <w:r>
        <w:t xml:space="preserve"> von </w:t>
      </w:r>
      <w:proofErr w:type="spellStart"/>
      <w:r>
        <w:t>gott</w:t>
      </w:r>
      <w:proofErr w:type="spellEnd"/>
      <w:r>
        <w:t xml:space="preserve"> dann durch </w:t>
      </w:r>
      <w:proofErr w:type="spellStart"/>
      <w:r>
        <w:t>seyns</w:t>
      </w:r>
      <w:proofErr w:type="spellEnd"/>
      <w:r>
        <w:t xml:space="preserve"> </w:t>
      </w:r>
      <w:proofErr w:type="spellStart"/>
      <w:r>
        <w:t>worts</w:t>
      </w:r>
      <w:proofErr w:type="spellEnd"/>
      <w:r>
        <w:t xml:space="preserve"> willen ist euch solches alles geschehen hat er sich </w:t>
      </w:r>
      <w:proofErr w:type="spellStart"/>
      <w:r>
        <w:t>nit</w:t>
      </w:r>
      <w:proofErr w:type="spellEnd"/>
      <w:r>
        <w:t xml:space="preserve"> also </w:t>
      </w:r>
      <w:proofErr w:type="spellStart"/>
      <w:r>
        <w:t>ain</w:t>
      </w:r>
      <w:proofErr w:type="spellEnd"/>
      <w:r>
        <w:t xml:space="preserve"> wenig vor euch verborgen / das euch mag </w:t>
      </w:r>
      <w:proofErr w:type="spellStart"/>
      <w:r>
        <w:t>duncken</w:t>
      </w:r>
      <w:proofErr w:type="spellEnd"/>
      <w:r>
        <w:t xml:space="preserve"> er hab </w:t>
      </w:r>
      <w:proofErr w:type="spellStart"/>
      <w:r>
        <w:t>ewer</w:t>
      </w:r>
      <w:proofErr w:type="spellEnd"/>
      <w:r>
        <w:t xml:space="preserve"> vergessen / das </w:t>
      </w:r>
      <w:proofErr w:type="spellStart"/>
      <w:r>
        <w:t>jr</w:t>
      </w:r>
      <w:proofErr w:type="spellEnd"/>
      <w:r>
        <w:t xml:space="preserve"> </w:t>
      </w:r>
      <w:proofErr w:type="spellStart"/>
      <w:r>
        <w:t>jn</w:t>
      </w:r>
      <w:proofErr w:type="spellEnd"/>
      <w:r>
        <w:t xml:space="preserve"> kaum durch </w:t>
      </w:r>
      <w:proofErr w:type="spellStart"/>
      <w:r>
        <w:t>ain</w:t>
      </w:r>
      <w:proofErr w:type="spellEnd"/>
      <w:r>
        <w:t xml:space="preserve"> </w:t>
      </w:r>
      <w:proofErr w:type="spellStart"/>
      <w:r>
        <w:t>fenster</w:t>
      </w:r>
      <w:proofErr w:type="spellEnd"/>
      <w:r>
        <w:t xml:space="preserve"> sehen (das ist im glauben) dann er </w:t>
      </w:r>
      <w:proofErr w:type="spellStart"/>
      <w:r>
        <w:t>steet</w:t>
      </w:r>
      <w:proofErr w:type="spellEnd"/>
      <w:r>
        <w:t xml:space="preserve"> </w:t>
      </w:r>
      <w:proofErr w:type="spellStart"/>
      <w:r>
        <w:t>hinder</w:t>
      </w:r>
      <w:proofErr w:type="spellEnd"/>
      <w:r>
        <w:t xml:space="preserve"> der wand / wie sich auch des die liebhabend </w:t>
      </w:r>
      <w:proofErr w:type="spellStart"/>
      <w:r>
        <w:t>seel</w:t>
      </w:r>
      <w:proofErr w:type="spellEnd"/>
      <w:r>
        <w:t xml:space="preserve"> beklagt / </w:t>
      </w:r>
      <w:proofErr w:type="spellStart"/>
      <w:r>
        <w:t>Cant</w:t>
      </w:r>
      <w:proofErr w:type="spellEnd"/>
      <w:r>
        <w:t xml:space="preserve">. </w:t>
      </w:r>
      <w:proofErr w:type="spellStart"/>
      <w:r>
        <w:t>Canticonum</w:t>
      </w:r>
      <w:proofErr w:type="spellEnd"/>
      <w:r>
        <w:t xml:space="preserve"> am 2. </w:t>
      </w:r>
      <w:proofErr w:type="spellStart"/>
      <w:r>
        <w:t>Seynd</w:t>
      </w:r>
      <w:proofErr w:type="spellEnd"/>
      <w:r>
        <w:t xml:space="preserve"> </w:t>
      </w:r>
      <w:proofErr w:type="spellStart"/>
      <w:r>
        <w:t>jr</w:t>
      </w:r>
      <w:proofErr w:type="spellEnd"/>
      <w:r>
        <w:t xml:space="preserve"> </w:t>
      </w:r>
      <w:proofErr w:type="spellStart"/>
      <w:r>
        <w:t>nit</w:t>
      </w:r>
      <w:proofErr w:type="spellEnd"/>
      <w:r>
        <w:t xml:space="preserve"> auch also in dem </w:t>
      </w:r>
      <w:proofErr w:type="spellStart"/>
      <w:r>
        <w:t>ungewiter</w:t>
      </w:r>
      <w:proofErr w:type="spellEnd"/>
      <w:r>
        <w:t xml:space="preserve"> </w:t>
      </w:r>
      <w:proofErr w:type="spellStart"/>
      <w:r>
        <w:t>geschmecht</w:t>
      </w:r>
      <w:proofErr w:type="spellEnd"/>
      <w:r>
        <w:t xml:space="preserve"> / und </w:t>
      </w:r>
      <w:proofErr w:type="spellStart"/>
      <w:r>
        <w:t>ungetröst</w:t>
      </w:r>
      <w:proofErr w:type="spellEnd"/>
      <w:r>
        <w:t xml:space="preserve"> / Ey </w:t>
      </w:r>
      <w:proofErr w:type="spellStart"/>
      <w:r>
        <w:t>gedencken</w:t>
      </w:r>
      <w:proofErr w:type="spellEnd"/>
      <w:r>
        <w:t xml:space="preserve"> aber das er hie sagt </w:t>
      </w:r>
      <w:proofErr w:type="spellStart"/>
      <w:r>
        <w:t>nit</w:t>
      </w:r>
      <w:proofErr w:type="spellEnd"/>
      <w:r>
        <w:t xml:space="preserve"> wöllest dir fürchten / du wirst </w:t>
      </w:r>
      <w:proofErr w:type="spellStart"/>
      <w:r>
        <w:t>nit</w:t>
      </w:r>
      <w:proofErr w:type="spellEnd"/>
      <w:r>
        <w:t xml:space="preserve"> </w:t>
      </w:r>
      <w:proofErr w:type="spellStart"/>
      <w:r>
        <w:t>geschendt</w:t>
      </w:r>
      <w:proofErr w:type="spellEnd"/>
      <w:r>
        <w:t xml:space="preserve"> / und spricht Seyn </w:t>
      </w:r>
      <w:proofErr w:type="spellStart"/>
      <w:r>
        <w:t>barmherzigkait</w:t>
      </w:r>
      <w:proofErr w:type="spellEnd"/>
      <w:r>
        <w:t xml:space="preserve"> und </w:t>
      </w:r>
      <w:proofErr w:type="spellStart"/>
      <w:r>
        <w:t>gelübdt</w:t>
      </w:r>
      <w:proofErr w:type="spellEnd"/>
      <w:r>
        <w:t xml:space="preserve"> des ewigen </w:t>
      </w:r>
      <w:proofErr w:type="spellStart"/>
      <w:r>
        <w:t>fryds</w:t>
      </w:r>
      <w:proofErr w:type="spellEnd"/>
      <w:r>
        <w:t xml:space="preserve"> / </w:t>
      </w:r>
      <w:proofErr w:type="spellStart"/>
      <w:r>
        <w:t>werd</w:t>
      </w:r>
      <w:proofErr w:type="spellEnd"/>
      <w:r>
        <w:t xml:space="preserve"> sich in solchem </w:t>
      </w:r>
      <w:proofErr w:type="spellStart"/>
      <w:r>
        <w:t>ungewitter</w:t>
      </w:r>
      <w:proofErr w:type="spellEnd"/>
      <w:r>
        <w:t xml:space="preserve"> </w:t>
      </w:r>
      <w:proofErr w:type="spellStart"/>
      <w:r>
        <w:t>nitt</w:t>
      </w:r>
      <w:proofErr w:type="spellEnd"/>
      <w:r>
        <w:t xml:space="preserve"> von euch </w:t>
      </w:r>
      <w:proofErr w:type="spellStart"/>
      <w:r>
        <w:t>schayden</w:t>
      </w:r>
      <w:proofErr w:type="spellEnd"/>
      <w:r>
        <w:t xml:space="preserve"> / dann er will sich </w:t>
      </w:r>
      <w:proofErr w:type="spellStart"/>
      <w:r>
        <w:t>nit</w:t>
      </w:r>
      <w:proofErr w:type="spellEnd"/>
      <w:r>
        <w:t xml:space="preserve"> </w:t>
      </w:r>
      <w:proofErr w:type="spellStart"/>
      <w:r>
        <w:t>schayden</w:t>
      </w:r>
      <w:proofErr w:type="spellEnd"/>
      <w:r>
        <w:t xml:space="preserve"> als von den </w:t>
      </w:r>
      <w:proofErr w:type="spellStart"/>
      <w:r>
        <w:t>gotlosen</w:t>
      </w:r>
      <w:proofErr w:type="spellEnd"/>
      <w:r>
        <w:t xml:space="preserve"> wie er zu seyn </w:t>
      </w:r>
      <w:proofErr w:type="spellStart"/>
      <w:r>
        <w:t>jungern</w:t>
      </w:r>
      <w:proofErr w:type="spellEnd"/>
      <w:r>
        <w:t xml:space="preserve"> sagt / Ich </w:t>
      </w:r>
      <w:proofErr w:type="spellStart"/>
      <w:r>
        <w:t>wil</w:t>
      </w:r>
      <w:proofErr w:type="spellEnd"/>
      <w:r>
        <w:t xml:space="preserve"> euch </w:t>
      </w:r>
      <w:proofErr w:type="spellStart"/>
      <w:r>
        <w:t>nit</w:t>
      </w:r>
      <w:proofErr w:type="spellEnd"/>
      <w:r>
        <w:t xml:space="preserve"> </w:t>
      </w:r>
      <w:proofErr w:type="spellStart"/>
      <w:r>
        <w:t>v'lassen</w:t>
      </w:r>
      <w:proofErr w:type="spellEnd"/>
      <w:r>
        <w:t xml:space="preserve"> / </w:t>
      </w:r>
      <w:proofErr w:type="spellStart"/>
      <w:r>
        <w:t>waisen</w:t>
      </w:r>
      <w:proofErr w:type="spellEnd"/>
      <w:r>
        <w:t xml:space="preserve"> / ich </w:t>
      </w:r>
      <w:proofErr w:type="spellStart"/>
      <w:r>
        <w:t>kumm</w:t>
      </w:r>
      <w:proofErr w:type="spellEnd"/>
      <w:r>
        <w:t xml:space="preserve"> zu euch es ist noch </w:t>
      </w:r>
      <w:proofErr w:type="spellStart"/>
      <w:r>
        <w:t>umb</w:t>
      </w:r>
      <w:proofErr w:type="spellEnd"/>
      <w:r>
        <w:t xml:space="preserve"> </w:t>
      </w:r>
      <w:proofErr w:type="spellStart"/>
      <w:r>
        <w:t>ain</w:t>
      </w:r>
      <w:proofErr w:type="spellEnd"/>
      <w:r>
        <w:t xml:space="preserve"> </w:t>
      </w:r>
      <w:proofErr w:type="spellStart"/>
      <w:r>
        <w:t>klains</w:t>
      </w:r>
      <w:proofErr w:type="spellEnd"/>
      <w:r>
        <w:t xml:space="preserve"> / so </w:t>
      </w:r>
      <w:proofErr w:type="spellStart"/>
      <w:r>
        <w:t>wirdt</w:t>
      </w:r>
      <w:proofErr w:type="spellEnd"/>
      <w:r>
        <w:t xml:space="preserve"> mich die </w:t>
      </w:r>
      <w:proofErr w:type="spellStart"/>
      <w:r>
        <w:t>welt</w:t>
      </w:r>
      <w:proofErr w:type="spellEnd"/>
      <w:r>
        <w:t xml:space="preserve"> </w:t>
      </w:r>
      <w:proofErr w:type="spellStart"/>
      <w:r>
        <w:t>nitt</w:t>
      </w:r>
      <w:proofErr w:type="spellEnd"/>
      <w:r>
        <w:t xml:space="preserve"> sehen aber </w:t>
      </w:r>
      <w:proofErr w:type="spellStart"/>
      <w:r>
        <w:t>jr</w:t>
      </w:r>
      <w:proofErr w:type="spellEnd"/>
      <w:r>
        <w:t xml:space="preserve"> werden mich sehen / dann ich leb und </w:t>
      </w:r>
      <w:proofErr w:type="spellStart"/>
      <w:r>
        <w:t>jr</w:t>
      </w:r>
      <w:proofErr w:type="spellEnd"/>
      <w:r>
        <w:t xml:space="preserve"> werden auch leben / Johan. 14. Solcher </w:t>
      </w:r>
      <w:proofErr w:type="spellStart"/>
      <w:r>
        <w:t>wort</w:t>
      </w:r>
      <w:proofErr w:type="spellEnd"/>
      <w:r>
        <w:t xml:space="preserve"> </w:t>
      </w:r>
      <w:proofErr w:type="spellStart"/>
      <w:r>
        <w:t>seind</w:t>
      </w:r>
      <w:proofErr w:type="spellEnd"/>
      <w:r>
        <w:t xml:space="preserve"> in </w:t>
      </w:r>
      <w:proofErr w:type="spellStart"/>
      <w:r>
        <w:t>gedenck</w:t>
      </w:r>
      <w:proofErr w:type="spellEnd"/>
      <w:r>
        <w:t xml:space="preserve"> / das er euch nicht verlassen will / noch </w:t>
      </w:r>
      <w:proofErr w:type="spellStart"/>
      <w:r>
        <w:t>ewer</w:t>
      </w:r>
      <w:proofErr w:type="spellEnd"/>
      <w:r>
        <w:t xml:space="preserve"> vergessen / wie er denn auch im Propheten sagt. So wenig als die </w:t>
      </w:r>
      <w:proofErr w:type="spellStart"/>
      <w:r>
        <w:t>muter</w:t>
      </w:r>
      <w:proofErr w:type="spellEnd"/>
      <w:r>
        <w:t xml:space="preserve"> </w:t>
      </w:r>
      <w:proofErr w:type="spellStart"/>
      <w:r>
        <w:t>jrs</w:t>
      </w:r>
      <w:proofErr w:type="spellEnd"/>
      <w:r>
        <w:t xml:space="preserve"> saugenden </w:t>
      </w:r>
      <w:proofErr w:type="spellStart"/>
      <w:r>
        <w:t>kinds</w:t>
      </w:r>
      <w:proofErr w:type="spellEnd"/>
      <w:r>
        <w:t xml:space="preserve"> mag </w:t>
      </w:r>
      <w:proofErr w:type="spellStart"/>
      <w:r>
        <w:t>vergbessen</w:t>
      </w:r>
      <w:proofErr w:type="spellEnd"/>
      <w:r>
        <w:t xml:space="preserve"> / so wenig mag ich </w:t>
      </w:r>
      <w:proofErr w:type="spellStart"/>
      <w:r>
        <w:t>ewer</w:t>
      </w:r>
      <w:proofErr w:type="spellEnd"/>
      <w:r>
        <w:t xml:space="preserve"> vergessen / und ob </w:t>
      </w:r>
      <w:proofErr w:type="spellStart"/>
      <w:r>
        <w:t>sy</w:t>
      </w:r>
      <w:proofErr w:type="spellEnd"/>
      <w:r>
        <w:t xml:space="preserve"> seyn vergißt / so mag ich doch </w:t>
      </w:r>
      <w:proofErr w:type="spellStart"/>
      <w:r>
        <w:t>ewer</w:t>
      </w:r>
      <w:proofErr w:type="spellEnd"/>
      <w:r>
        <w:t xml:space="preserve"> </w:t>
      </w:r>
      <w:proofErr w:type="spellStart"/>
      <w:r>
        <w:t>nitt</w:t>
      </w:r>
      <w:proofErr w:type="spellEnd"/>
      <w:r>
        <w:t xml:space="preserve"> vergessen / </w:t>
      </w:r>
      <w:proofErr w:type="spellStart"/>
      <w:r>
        <w:t>Darumb</w:t>
      </w:r>
      <w:proofErr w:type="spellEnd"/>
      <w:r>
        <w:t xml:space="preserve"> sagt David / Ich will mir </w:t>
      </w:r>
      <w:proofErr w:type="spellStart"/>
      <w:r>
        <w:t>nit</w:t>
      </w:r>
      <w:proofErr w:type="spellEnd"/>
      <w:r>
        <w:t xml:space="preserve"> fürchten / was mir der </w:t>
      </w:r>
      <w:proofErr w:type="spellStart"/>
      <w:r>
        <w:t>mensch</w:t>
      </w:r>
      <w:proofErr w:type="spellEnd"/>
      <w:r>
        <w:t xml:space="preserve"> thut / und ob </w:t>
      </w:r>
      <w:proofErr w:type="spellStart"/>
      <w:r>
        <w:t>sy</w:t>
      </w:r>
      <w:proofErr w:type="spellEnd"/>
      <w:r>
        <w:t xml:space="preserve"> schon all </w:t>
      </w:r>
      <w:proofErr w:type="spellStart"/>
      <w:r>
        <w:t>jr</w:t>
      </w:r>
      <w:proofErr w:type="spellEnd"/>
      <w:r>
        <w:t xml:space="preserve"> </w:t>
      </w:r>
      <w:proofErr w:type="spellStart"/>
      <w:r>
        <w:t>gezellt</w:t>
      </w:r>
      <w:proofErr w:type="spellEnd"/>
      <w:r>
        <w:t xml:space="preserve"> und </w:t>
      </w:r>
      <w:proofErr w:type="spellStart"/>
      <w:r>
        <w:t>rüstzeug</w:t>
      </w:r>
      <w:proofErr w:type="spellEnd"/>
      <w:r>
        <w:t xml:space="preserve"> wider mich setzen / so </w:t>
      </w:r>
      <w:proofErr w:type="spellStart"/>
      <w:r>
        <w:t>wirdt</w:t>
      </w:r>
      <w:proofErr w:type="spellEnd"/>
      <w:r>
        <w:t xml:space="preserve"> sich doch mein herz </w:t>
      </w:r>
      <w:proofErr w:type="spellStart"/>
      <w:r>
        <w:t>nit</w:t>
      </w:r>
      <w:proofErr w:type="spellEnd"/>
      <w:r>
        <w:t xml:space="preserve"> fürchten / denn </w:t>
      </w:r>
      <w:proofErr w:type="spellStart"/>
      <w:r>
        <w:t>gott</w:t>
      </w:r>
      <w:proofErr w:type="spellEnd"/>
      <w:r>
        <w:t xml:space="preserve"> will </w:t>
      </w:r>
      <w:proofErr w:type="spellStart"/>
      <w:r>
        <w:t>nit</w:t>
      </w:r>
      <w:proofErr w:type="spellEnd"/>
      <w:r>
        <w:t xml:space="preserve"> haben das wir uns vor </w:t>
      </w:r>
      <w:proofErr w:type="spellStart"/>
      <w:r>
        <w:t>menschen</w:t>
      </w:r>
      <w:proofErr w:type="spellEnd"/>
      <w:r>
        <w:t xml:space="preserve"> sollen fürchten wie er sagt durch </w:t>
      </w:r>
      <w:proofErr w:type="spellStart"/>
      <w:r>
        <w:t>Esaiam</w:t>
      </w:r>
      <w:proofErr w:type="spellEnd"/>
      <w:r>
        <w:t xml:space="preserve"> am 53. </w:t>
      </w:r>
      <w:proofErr w:type="spellStart"/>
      <w:r>
        <w:t>Nit</w:t>
      </w:r>
      <w:proofErr w:type="spellEnd"/>
      <w:r>
        <w:t xml:space="preserve"> </w:t>
      </w:r>
      <w:proofErr w:type="spellStart"/>
      <w:r>
        <w:t>wööest</w:t>
      </w:r>
      <w:proofErr w:type="spellEnd"/>
      <w:r>
        <w:t xml:space="preserve"> dir fürchten / denn ich bin mit dir / und </w:t>
      </w:r>
      <w:proofErr w:type="spellStart"/>
      <w:r>
        <w:t>darvor</w:t>
      </w:r>
      <w:proofErr w:type="spellEnd"/>
      <w:r>
        <w:t xml:space="preserve"> sagt zu </w:t>
      </w:r>
      <w:proofErr w:type="spellStart"/>
      <w:r>
        <w:t>dreyen</w:t>
      </w:r>
      <w:proofErr w:type="spellEnd"/>
      <w:r>
        <w:t xml:space="preserve"> malen zu den </w:t>
      </w:r>
      <w:proofErr w:type="spellStart"/>
      <w:r>
        <w:t>glaubigen</w:t>
      </w:r>
      <w:proofErr w:type="spellEnd"/>
      <w:r>
        <w:t xml:space="preserve"> / </w:t>
      </w:r>
      <w:proofErr w:type="spellStart"/>
      <w:r>
        <w:t>nit</w:t>
      </w:r>
      <w:proofErr w:type="spellEnd"/>
      <w:r>
        <w:t xml:space="preserve"> </w:t>
      </w:r>
      <w:proofErr w:type="spellStart"/>
      <w:r>
        <w:t>fürcht</w:t>
      </w:r>
      <w:proofErr w:type="spellEnd"/>
      <w:r>
        <w:t xml:space="preserve"> dir / wenn ich bin mit dir dein </w:t>
      </w:r>
      <w:proofErr w:type="spellStart"/>
      <w:r>
        <w:t>got</w:t>
      </w:r>
      <w:proofErr w:type="spellEnd"/>
      <w:r>
        <w:t xml:space="preserve"> ec. </w:t>
      </w:r>
      <w:proofErr w:type="spellStart"/>
      <w:r>
        <w:t>sy</w:t>
      </w:r>
      <w:proofErr w:type="spellEnd"/>
      <w:r>
        <w:t xml:space="preserve"> werden alle </w:t>
      </w:r>
      <w:proofErr w:type="spellStart"/>
      <w:r>
        <w:t>geschendt</w:t>
      </w:r>
      <w:proofErr w:type="spellEnd"/>
      <w:r>
        <w:t xml:space="preserve"> / die wider dich fechten / mit noch </w:t>
      </w:r>
      <w:proofErr w:type="spellStart"/>
      <w:r>
        <w:t>vil</w:t>
      </w:r>
      <w:proofErr w:type="spellEnd"/>
      <w:r>
        <w:t xml:space="preserve"> </w:t>
      </w:r>
      <w:proofErr w:type="spellStart"/>
      <w:r>
        <w:t>herlichen</w:t>
      </w:r>
      <w:proofErr w:type="spellEnd"/>
      <w:r>
        <w:t xml:space="preserve"> worten / </w:t>
      </w:r>
      <w:proofErr w:type="spellStart"/>
      <w:r>
        <w:t>Seynd</w:t>
      </w:r>
      <w:proofErr w:type="spellEnd"/>
      <w:r>
        <w:t xml:space="preserve"> das </w:t>
      </w:r>
      <w:proofErr w:type="spellStart"/>
      <w:r>
        <w:t>nit</w:t>
      </w:r>
      <w:proofErr w:type="spellEnd"/>
      <w:r>
        <w:t xml:space="preserve"> tröstliche </w:t>
      </w:r>
      <w:proofErr w:type="spellStart"/>
      <w:r>
        <w:t>guldene</w:t>
      </w:r>
      <w:proofErr w:type="spellEnd"/>
      <w:r>
        <w:t xml:space="preserve"> </w:t>
      </w:r>
      <w:proofErr w:type="spellStart"/>
      <w:r>
        <w:t>wort</w:t>
      </w:r>
      <w:proofErr w:type="spellEnd"/>
      <w:r>
        <w:t xml:space="preserve"> </w:t>
      </w:r>
      <w:proofErr w:type="spellStart"/>
      <w:r>
        <w:t>aim</w:t>
      </w:r>
      <w:proofErr w:type="spellEnd"/>
      <w:r>
        <w:t xml:space="preserve"> </w:t>
      </w:r>
      <w:proofErr w:type="spellStart"/>
      <w:r>
        <w:t>glaubigen</w:t>
      </w:r>
      <w:proofErr w:type="spellEnd"/>
      <w:r>
        <w:t xml:space="preserve"> / das </w:t>
      </w:r>
      <w:proofErr w:type="spellStart"/>
      <w:r>
        <w:t>jm</w:t>
      </w:r>
      <w:proofErr w:type="spellEnd"/>
      <w:r>
        <w:t xml:space="preserve"> </w:t>
      </w:r>
      <w:proofErr w:type="spellStart"/>
      <w:r>
        <w:t>got</w:t>
      </w:r>
      <w:proofErr w:type="spellEnd"/>
      <w:r>
        <w:t xml:space="preserve"> der da </w:t>
      </w:r>
      <w:proofErr w:type="spellStart"/>
      <w:r>
        <w:t>nit</w:t>
      </w:r>
      <w:proofErr w:type="spellEnd"/>
      <w:r>
        <w:t xml:space="preserve"> liegen mag / seyn </w:t>
      </w:r>
      <w:proofErr w:type="spellStart"/>
      <w:r>
        <w:t>hilff</w:t>
      </w:r>
      <w:proofErr w:type="spellEnd"/>
      <w:r>
        <w:t xml:space="preserve"> </w:t>
      </w:r>
      <w:proofErr w:type="spellStart"/>
      <w:r>
        <w:t>vilfältig</w:t>
      </w:r>
      <w:proofErr w:type="spellEnd"/>
      <w:r>
        <w:t xml:space="preserve"> mit dem höchsten </w:t>
      </w:r>
      <w:proofErr w:type="spellStart"/>
      <w:r>
        <w:t>ayd</w:t>
      </w:r>
      <w:proofErr w:type="spellEnd"/>
      <w:r>
        <w:t xml:space="preserve"> / das ist / bey </w:t>
      </w:r>
      <w:proofErr w:type="spellStart"/>
      <w:r>
        <w:t>jm</w:t>
      </w:r>
      <w:proofErr w:type="spellEnd"/>
      <w:r>
        <w:t xml:space="preserve"> </w:t>
      </w:r>
      <w:proofErr w:type="spellStart"/>
      <w:r>
        <w:t>selbs</w:t>
      </w:r>
      <w:proofErr w:type="spellEnd"/>
      <w:r>
        <w:t xml:space="preserve"> verspricht / das er </w:t>
      </w:r>
      <w:proofErr w:type="spellStart"/>
      <w:r>
        <w:t>jn</w:t>
      </w:r>
      <w:proofErr w:type="spellEnd"/>
      <w:r>
        <w:t xml:space="preserve"> </w:t>
      </w:r>
      <w:proofErr w:type="spellStart"/>
      <w:r>
        <w:t>nit</w:t>
      </w:r>
      <w:proofErr w:type="spellEnd"/>
      <w:r>
        <w:t xml:space="preserve"> wöll lassen. </w:t>
      </w:r>
      <w:proofErr w:type="spellStart"/>
      <w:r>
        <w:t>Darumb</w:t>
      </w:r>
      <w:proofErr w:type="spellEnd"/>
      <w:r>
        <w:t xml:space="preserve"> auch Paulus sagt 1. </w:t>
      </w:r>
      <w:proofErr w:type="spellStart"/>
      <w:r>
        <w:t>Corin</w:t>
      </w:r>
      <w:proofErr w:type="spellEnd"/>
      <w:r>
        <w:t xml:space="preserve">. 10. </w:t>
      </w:r>
      <w:proofErr w:type="spellStart"/>
      <w:r>
        <w:t>Got</w:t>
      </w:r>
      <w:proofErr w:type="spellEnd"/>
      <w:r>
        <w:t xml:space="preserve"> ist </w:t>
      </w:r>
      <w:proofErr w:type="spellStart"/>
      <w:r>
        <w:t>getrew</w:t>
      </w:r>
      <w:proofErr w:type="spellEnd"/>
      <w:r>
        <w:t xml:space="preserve"> / der euch </w:t>
      </w:r>
      <w:proofErr w:type="spellStart"/>
      <w:r>
        <w:t>nit</w:t>
      </w:r>
      <w:proofErr w:type="spellEnd"/>
      <w:r>
        <w:t xml:space="preserve"> laßt angefochten werden / über </w:t>
      </w:r>
      <w:proofErr w:type="spellStart"/>
      <w:r>
        <w:t>ewer</w:t>
      </w:r>
      <w:proofErr w:type="spellEnd"/>
      <w:r>
        <w:t xml:space="preserve"> </w:t>
      </w:r>
      <w:proofErr w:type="spellStart"/>
      <w:r>
        <w:t>vermügen</w:t>
      </w:r>
      <w:proofErr w:type="spellEnd"/>
      <w:r>
        <w:t xml:space="preserve"> / dann er thut auch </w:t>
      </w:r>
      <w:proofErr w:type="spellStart"/>
      <w:r>
        <w:t>merung</w:t>
      </w:r>
      <w:proofErr w:type="spellEnd"/>
      <w:r>
        <w:t xml:space="preserve"> der </w:t>
      </w:r>
      <w:proofErr w:type="spellStart"/>
      <w:r>
        <w:t>gnaden</w:t>
      </w:r>
      <w:proofErr w:type="spellEnd"/>
      <w:r>
        <w:t xml:space="preserve"> in der </w:t>
      </w:r>
      <w:proofErr w:type="spellStart"/>
      <w:r>
        <w:t>anfechtung</w:t>
      </w:r>
      <w:proofErr w:type="spellEnd"/>
      <w:r>
        <w:t xml:space="preserve"> / das </w:t>
      </w:r>
      <w:proofErr w:type="spellStart"/>
      <w:r>
        <w:t>jr</w:t>
      </w:r>
      <w:proofErr w:type="spellEnd"/>
      <w:r>
        <w:t xml:space="preserve"> </w:t>
      </w:r>
      <w:proofErr w:type="spellStart"/>
      <w:r>
        <w:t>sy</w:t>
      </w:r>
      <w:proofErr w:type="spellEnd"/>
      <w:r>
        <w:t xml:space="preserve"> mögen </w:t>
      </w:r>
      <w:proofErr w:type="spellStart"/>
      <w:r>
        <w:t>erleyden</w:t>
      </w:r>
      <w:proofErr w:type="spellEnd"/>
      <w:r>
        <w:t xml:space="preserve"> / Also lieben Christlichen </w:t>
      </w:r>
      <w:proofErr w:type="spellStart"/>
      <w:r>
        <w:t>schwestern</w:t>
      </w:r>
      <w:proofErr w:type="spellEnd"/>
      <w:r>
        <w:t xml:space="preserve"> / </w:t>
      </w:r>
      <w:proofErr w:type="spellStart"/>
      <w:r>
        <w:t>getrawen</w:t>
      </w:r>
      <w:proofErr w:type="spellEnd"/>
      <w:r>
        <w:t xml:space="preserve"> </w:t>
      </w:r>
      <w:proofErr w:type="spellStart"/>
      <w:r>
        <w:t>got</w:t>
      </w:r>
      <w:proofErr w:type="spellEnd"/>
      <w:r>
        <w:t xml:space="preserve"> er legt euch </w:t>
      </w:r>
      <w:proofErr w:type="spellStart"/>
      <w:r>
        <w:t>nit</w:t>
      </w:r>
      <w:proofErr w:type="spellEnd"/>
      <w:r>
        <w:t xml:space="preserve"> </w:t>
      </w:r>
      <w:proofErr w:type="spellStart"/>
      <w:r>
        <w:t>mer</w:t>
      </w:r>
      <w:proofErr w:type="spellEnd"/>
      <w:r>
        <w:t xml:space="preserve"> </w:t>
      </w:r>
      <w:proofErr w:type="spellStart"/>
      <w:r>
        <w:t>auff</w:t>
      </w:r>
      <w:proofErr w:type="spellEnd"/>
      <w:r>
        <w:t xml:space="preserve"> zu tragen dann euch </w:t>
      </w:r>
      <w:proofErr w:type="spellStart"/>
      <w:r>
        <w:t>gutt</w:t>
      </w:r>
      <w:proofErr w:type="spellEnd"/>
      <w:r>
        <w:t xml:space="preserve"> und </w:t>
      </w:r>
      <w:proofErr w:type="spellStart"/>
      <w:r>
        <w:t>notdürfftig</w:t>
      </w:r>
      <w:proofErr w:type="spellEnd"/>
      <w:r>
        <w:t xml:space="preserve"> ist /( er will also </w:t>
      </w:r>
      <w:proofErr w:type="spellStart"/>
      <w:r>
        <w:t>ewern</w:t>
      </w:r>
      <w:proofErr w:type="spellEnd"/>
      <w:r>
        <w:t xml:space="preserve"> glauben </w:t>
      </w:r>
      <w:proofErr w:type="spellStart"/>
      <w:r>
        <w:t>beweren</w:t>
      </w:r>
      <w:proofErr w:type="spellEnd"/>
      <w:r>
        <w:t xml:space="preserve"> / wie er dem Abraham </w:t>
      </w:r>
      <w:proofErr w:type="spellStart"/>
      <w:r>
        <w:t>thet</w:t>
      </w:r>
      <w:proofErr w:type="spellEnd"/>
      <w:r>
        <w:t xml:space="preserve"> / da er </w:t>
      </w:r>
      <w:proofErr w:type="spellStart"/>
      <w:r>
        <w:t>jn</w:t>
      </w:r>
      <w:proofErr w:type="spellEnd"/>
      <w:r>
        <w:t xml:space="preserve"> seyn </w:t>
      </w:r>
      <w:proofErr w:type="spellStart"/>
      <w:r>
        <w:t>aynigen</w:t>
      </w:r>
      <w:proofErr w:type="spellEnd"/>
      <w:r>
        <w:t xml:space="preserve"> </w:t>
      </w:r>
      <w:proofErr w:type="spellStart"/>
      <w:r>
        <w:t>sun</w:t>
      </w:r>
      <w:proofErr w:type="spellEnd"/>
      <w:r>
        <w:t xml:space="preserve"> hieß tödten / </w:t>
      </w:r>
      <w:proofErr w:type="spellStart"/>
      <w:r>
        <w:t>unnd</w:t>
      </w:r>
      <w:proofErr w:type="spellEnd"/>
      <w:r>
        <w:t xml:space="preserve"> </w:t>
      </w:r>
      <w:proofErr w:type="spellStart"/>
      <w:r>
        <w:t>jm</w:t>
      </w:r>
      <w:proofErr w:type="spellEnd"/>
      <w:r>
        <w:t xml:space="preserve"> doch in dem selben </w:t>
      </w:r>
      <w:proofErr w:type="spellStart"/>
      <w:r>
        <w:t>hett</w:t>
      </w:r>
      <w:proofErr w:type="spellEnd"/>
      <w:r>
        <w:t xml:space="preserve"> zu gesagt / die </w:t>
      </w:r>
      <w:proofErr w:type="spellStart"/>
      <w:r>
        <w:t>menschen</w:t>
      </w:r>
      <w:proofErr w:type="spellEnd"/>
      <w:r>
        <w:t xml:space="preserve"> zu </w:t>
      </w:r>
      <w:proofErr w:type="spellStart"/>
      <w:r>
        <w:t>meeren</w:t>
      </w:r>
      <w:proofErr w:type="spellEnd"/>
      <w:r>
        <w:t xml:space="preserve">. Abraham was aber </w:t>
      </w:r>
      <w:proofErr w:type="spellStart"/>
      <w:r>
        <w:t>gott</w:t>
      </w:r>
      <w:proofErr w:type="spellEnd"/>
      <w:r>
        <w:t xml:space="preserve"> gehorsam da sagt </w:t>
      </w:r>
      <w:proofErr w:type="spellStart"/>
      <w:r>
        <w:t>got</w:t>
      </w:r>
      <w:proofErr w:type="spellEnd"/>
      <w:r>
        <w:t xml:space="preserve">. Nu </w:t>
      </w:r>
      <w:proofErr w:type="spellStart"/>
      <w:r>
        <w:t>wayß</w:t>
      </w:r>
      <w:proofErr w:type="spellEnd"/>
      <w:r>
        <w:t xml:space="preserve"> ich das du mich </w:t>
      </w:r>
      <w:proofErr w:type="spellStart"/>
      <w:r>
        <w:t>fürchst</w:t>
      </w:r>
      <w:proofErr w:type="spellEnd"/>
      <w:r>
        <w:t xml:space="preserve"> / und mir glaubest / </w:t>
      </w:r>
      <w:proofErr w:type="spellStart"/>
      <w:r>
        <w:t>nit</w:t>
      </w:r>
      <w:proofErr w:type="spellEnd"/>
      <w:r>
        <w:t xml:space="preserve"> das </w:t>
      </w:r>
      <w:proofErr w:type="spellStart"/>
      <w:r>
        <w:t>got</w:t>
      </w:r>
      <w:proofErr w:type="spellEnd"/>
      <w:r>
        <w:t xml:space="preserve"> vorhin </w:t>
      </w:r>
      <w:proofErr w:type="spellStart"/>
      <w:r>
        <w:t>nit</w:t>
      </w:r>
      <w:proofErr w:type="spellEnd"/>
      <w:r>
        <w:t xml:space="preserve"> wüste / aber er </w:t>
      </w:r>
      <w:proofErr w:type="spellStart"/>
      <w:r>
        <w:t>wolt</w:t>
      </w:r>
      <w:proofErr w:type="spellEnd"/>
      <w:r>
        <w:t xml:space="preserve"> auch Abraham </w:t>
      </w:r>
      <w:proofErr w:type="spellStart"/>
      <w:r>
        <w:t>selbs</w:t>
      </w:r>
      <w:proofErr w:type="spellEnd"/>
      <w:r>
        <w:t xml:space="preserve"> und uns allen / </w:t>
      </w:r>
      <w:proofErr w:type="spellStart"/>
      <w:r>
        <w:t>seynen</w:t>
      </w:r>
      <w:proofErr w:type="spellEnd"/>
      <w:r>
        <w:t xml:space="preserve"> glauben </w:t>
      </w:r>
      <w:proofErr w:type="spellStart"/>
      <w:r>
        <w:t>zaygen</w:t>
      </w:r>
      <w:proofErr w:type="spellEnd"/>
      <w:r>
        <w:t xml:space="preserve"> und gewiß machen wie Petrus sagt / Die </w:t>
      </w:r>
      <w:proofErr w:type="spellStart"/>
      <w:r>
        <w:t>eusserlichen</w:t>
      </w:r>
      <w:proofErr w:type="spellEnd"/>
      <w:r>
        <w:t xml:space="preserve"> </w:t>
      </w:r>
      <w:proofErr w:type="spellStart"/>
      <w:r>
        <w:t>werck</w:t>
      </w:r>
      <w:proofErr w:type="spellEnd"/>
      <w:r>
        <w:t xml:space="preserve"> der lieb / machen uns gewiß / das wir glauben. Also auch </w:t>
      </w:r>
      <w:proofErr w:type="spellStart"/>
      <w:r>
        <w:t>jr</w:t>
      </w:r>
      <w:proofErr w:type="spellEnd"/>
      <w:r>
        <w:t xml:space="preserve"> / </w:t>
      </w:r>
      <w:proofErr w:type="spellStart"/>
      <w:r>
        <w:t>gott</w:t>
      </w:r>
      <w:proofErr w:type="spellEnd"/>
      <w:r>
        <w:t xml:space="preserve"> will euch </w:t>
      </w:r>
      <w:proofErr w:type="spellStart"/>
      <w:r>
        <w:t>unnd</w:t>
      </w:r>
      <w:proofErr w:type="spellEnd"/>
      <w:r>
        <w:t xml:space="preserve"> </w:t>
      </w:r>
      <w:proofErr w:type="spellStart"/>
      <w:r>
        <w:t>ewern</w:t>
      </w:r>
      <w:proofErr w:type="spellEnd"/>
      <w:r>
        <w:t xml:space="preserve"> nachkommen / und uns allen </w:t>
      </w:r>
      <w:proofErr w:type="spellStart"/>
      <w:r>
        <w:t>zaygen</w:t>
      </w:r>
      <w:proofErr w:type="spellEnd"/>
      <w:r>
        <w:t xml:space="preserve"> das </w:t>
      </w:r>
      <w:proofErr w:type="spellStart"/>
      <w:r>
        <w:t>jr</w:t>
      </w:r>
      <w:proofErr w:type="spellEnd"/>
      <w:r>
        <w:t xml:space="preserve"> glauben / und er euch lieb hab. Lieben Schwestern / ob aber schon </w:t>
      </w:r>
      <w:proofErr w:type="spellStart"/>
      <w:r>
        <w:t>etwann</w:t>
      </w:r>
      <w:proofErr w:type="spellEnd"/>
      <w:r>
        <w:t xml:space="preserve"> </w:t>
      </w:r>
      <w:proofErr w:type="spellStart"/>
      <w:r>
        <w:t>ewer</w:t>
      </w:r>
      <w:proofErr w:type="spellEnd"/>
      <w:r>
        <w:t xml:space="preserve"> glaub </w:t>
      </w:r>
      <w:proofErr w:type="spellStart"/>
      <w:r>
        <w:t>klainmütig</w:t>
      </w:r>
      <w:proofErr w:type="spellEnd"/>
      <w:r>
        <w:t xml:space="preserve"> </w:t>
      </w:r>
      <w:proofErr w:type="spellStart"/>
      <w:r>
        <w:t>wurd</w:t>
      </w:r>
      <w:proofErr w:type="spellEnd"/>
      <w:r>
        <w:t xml:space="preserve"> / und das </w:t>
      </w:r>
      <w:proofErr w:type="spellStart"/>
      <w:r>
        <w:t>flaysch</w:t>
      </w:r>
      <w:proofErr w:type="spellEnd"/>
      <w:r>
        <w:t xml:space="preserve"> wider den </w:t>
      </w:r>
      <w:proofErr w:type="spellStart"/>
      <w:r>
        <w:t>gaist</w:t>
      </w:r>
      <w:proofErr w:type="spellEnd"/>
      <w:r>
        <w:t xml:space="preserve"> ficht / erschrecken </w:t>
      </w:r>
      <w:proofErr w:type="spellStart"/>
      <w:r>
        <w:t>darumb</w:t>
      </w:r>
      <w:proofErr w:type="spellEnd"/>
      <w:r>
        <w:t xml:space="preserve"> </w:t>
      </w:r>
      <w:proofErr w:type="spellStart"/>
      <w:r>
        <w:t>nit</w:t>
      </w:r>
      <w:proofErr w:type="spellEnd"/>
      <w:r>
        <w:t xml:space="preserve"> / es ist </w:t>
      </w:r>
      <w:proofErr w:type="spellStart"/>
      <w:r>
        <w:t>ain</w:t>
      </w:r>
      <w:proofErr w:type="spellEnd"/>
      <w:r>
        <w:t xml:space="preserve"> </w:t>
      </w:r>
      <w:proofErr w:type="spellStart"/>
      <w:r>
        <w:t>säliger</w:t>
      </w:r>
      <w:proofErr w:type="spellEnd"/>
      <w:r>
        <w:t xml:space="preserve"> </w:t>
      </w:r>
      <w:proofErr w:type="spellStart"/>
      <w:r>
        <w:t>kampff</w:t>
      </w:r>
      <w:proofErr w:type="spellEnd"/>
      <w:r>
        <w:t xml:space="preserve"> / also muß es seyn / der glaub ist </w:t>
      </w:r>
      <w:proofErr w:type="spellStart"/>
      <w:r>
        <w:t>kain</w:t>
      </w:r>
      <w:proofErr w:type="spellEnd"/>
      <w:r>
        <w:t xml:space="preserve"> glaub / der </w:t>
      </w:r>
      <w:proofErr w:type="spellStart"/>
      <w:r>
        <w:t>nitt</w:t>
      </w:r>
      <w:proofErr w:type="spellEnd"/>
      <w:r>
        <w:t xml:space="preserve"> angefochten </w:t>
      </w:r>
      <w:proofErr w:type="spellStart"/>
      <w:r>
        <w:t>wirdt</w:t>
      </w:r>
      <w:proofErr w:type="spellEnd"/>
      <w:r>
        <w:t xml:space="preserve"> / </w:t>
      </w:r>
      <w:proofErr w:type="spellStart"/>
      <w:r>
        <w:t>Darumb</w:t>
      </w:r>
      <w:proofErr w:type="spellEnd"/>
      <w:r>
        <w:t xml:space="preserve"> sagt Job. Des </w:t>
      </w:r>
      <w:proofErr w:type="spellStart"/>
      <w:r>
        <w:t>menschen</w:t>
      </w:r>
      <w:proofErr w:type="spellEnd"/>
      <w:r>
        <w:t xml:space="preserve"> leben ist </w:t>
      </w:r>
      <w:proofErr w:type="spellStart"/>
      <w:r>
        <w:t>ain</w:t>
      </w:r>
      <w:proofErr w:type="spellEnd"/>
      <w:r>
        <w:t xml:space="preserve"> </w:t>
      </w:r>
      <w:proofErr w:type="spellStart"/>
      <w:r>
        <w:t>reyterspil</w:t>
      </w:r>
      <w:proofErr w:type="spellEnd"/>
      <w:r>
        <w:t xml:space="preserve"> / </w:t>
      </w:r>
      <w:proofErr w:type="spellStart"/>
      <w:r>
        <w:t>got</w:t>
      </w:r>
      <w:proofErr w:type="spellEnd"/>
      <w:r>
        <w:t xml:space="preserve"> </w:t>
      </w:r>
      <w:proofErr w:type="spellStart"/>
      <w:r>
        <w:t>wirdt</w:t>
      </w:r>
      <w:proofErr w:type="spellEnd"/>
      <w:r>
        <w:t xml:space="preserve"> auch </w:t>
      </w:r>
      <w:proofErr w:type="spellStart"/>
      <w:r>
        <w:t>solchs</w:t>
      </w:r>
      <w:proofErr w:type="spellEnd"/>
      <w:r>
        <w:t xml:space="preserve"> </w:t>
      </w:r>
      <w:proofErr w:type="spellStart"/>
      <w:r>
        <w:t>nitt</w:t>
      </w:r>
      <w:proofErr w:type="spellEnd"/>
      <w:r>
        <w:t xml:space="preserve"> für </w:t>
      </w:r>
      <w:proofErr w:type="spellStart"/>
      <w:r>
        <w:t>ungedult</w:t>
      </w:r>
      <w:proofErr w:type="spellEnd"/>
      <w:r>
        <w:t xml:space="preserve"> rechen wann nur der </w:t>
      </w:r>
      <w:proofErr w:type="spellStart"/>
      <w:r>
        <w:t>gayst</w:t>
      </w:r>
      <w:proofErr w:type="spellEnd"/>
      <w:r>
        <w:t xml:space="preserve"> </w:t>
      </w:r>
      <w:proofErr w:type="spellStart"/>
      <w:r>
        <w:t>nit</w:t>
      </w:r>
      <w:proofErr w:type="spellEnd"/>
      <w:r>
        <w:t xml:space="preserve"> </w:t>
      </w:r>
      <w:proofErr w:type="spellStart"/>
      <w:r>
        <w:t>unden</w:t>
      </w:r>
      <w:proofErr w:type="spellEnd"/>
      <w:r>
        <w:t xml:space="preserve"> </w:t>
      </w:r>
      <w:proofErr w:type="spellStart"/>
      <w:r>
        <w:t>bleybt</w:t>
      </w:r>
      <w:proofErr w:type="spellEnd"/>
      <w:r>
        <w:t xml:space="preserve"> und das </w:t>
      </w:r>
      <w:proofErr w:type="spellStart"/>
      <w:r>
        <w:t>flaysch</w:t>
      </w:r>
      <w:proofErr w:type="spellEnd"/>
      <w:r>
        <w:t xml:space="preserve"> </w:t>
      </w:r>
      <w:proofErr w:type="spellStart"/>
      <w:r>
        <w:t>jn</w:t>
      </w:r>
      <w:proofErr w:type="spellEnd"/>
      <w:r>
        <w:t xml:space="preserve"> </w:t>
      </w:r>
      <w:proofErr w:type="spellStart"/>
      <w:r>
        <w:t>überwindt</w:t>
      </w:r>
      <w:proofErr w:type="spellEnd"/>
      <w:r>
        <w:t xml:space="preserve"> / </w:t>
      </w:r>
      <w:proofErr w:type="spellStart"/>
      <w:r>
        <w:t>darumb</w:t>
      </w:r>
      <w:proofErr w:type="spellEnd"/>
      <w:r>
        <w:t xml:space="preserve"> sollen </w:t>
      </w:r>
      <w:proofErr w:type="spellStart"/>
      <w:r>
        <w:t>jr</w:t>
      </w:r>
      <w:proofErr w:type="spellEnd"/>
      <w:r>
        <w:t xml:space="preserve"> </w:t>
      </w:r>
      <w:proofErr w:type="spellStart"/>
      <w:r>
        <w:t>stetigs</w:t>
      </w:r>
      <w:proofErr w:type="spellEnd"/>
      <w:r>
        <w:t xml:space="preserve"> </w:t>
      </w:r>
      <w:proofErr w:type="spellStart"/>
      <w:r>
        <w:t>ruffen</w:t>
      </w:r>
      <w:proofErr w:type="spellEnd"/>
      <w:r>
        <w:t xml:space="preserve"> mit dem </w:t>
      </w:r>
      <w:proofErr w:type="spellStart"/>
      <w:r>
        <w:t>vater</w:t>
      </w:r>
      <w:proofErr w:type="spellEnd"/>
      <w:r>
        <w:t xml:space="preserve"> des </w:t>
      </w:r>
      <w:proofErr w:type="spellStart"/>
      <w:r>
        <w:t>krancken</w:t>
      </w:r>
      <w:proofErr w:type="spellEnd"/>
      <w:r>
        <w:t xml:space="preserve"> </w:t>
      </w:r>
      <w:proofErr w:type="spellStart"/>
      <w:r>
        <w:t>menschen</w:t>
      </w:r>
      <w:proofErr w:type="spellEnd"/>
      <w:r>
        <w:t xml:space="preserve"> / Herr </w:t>
      </w:r>
      <w:proofErr w:type="spellStart"/>
      <w:r>
        <w:t>hilff</w:t>
      </w:r>
      <w:proofErr w:type="spellEnd"/>
      <w:r>
        <w:t xml:space="preserve"> meinem </w:t>
      </w:r>
      <w:proofErr w:type="spellStart"/>
      <w:r>
        <w:t>unglauben</w:t>
      </w:r>
      <w:proofErr w:type="spellEnd"/>
      <w:r>
        <w:t xml:space="preserve"> / Christus </w:t>
      </w:r>
      <w:proofErr w:type="spellStart"/>
      <w:r>
        <w:t>erschrack</w:t>
      </w:r>
      <w:proofErr w:type="spellEnd"/>
      <w:r>
        <w:t xml:space="preserve"> </w:t>
      </w:r>
      <w:proofErr w:type="spellStart"/>
      <w:r>
        <w:t>selbs</w:t>
      </w:r>
      <w:proofErr w:type="spellEnd"/>
      <w:r>
        <w:t xml:space="preserve"> da er die grausamen seyn gegenwertigen </w:t>
      </w:r>
      <w:proofErr w:type="spellStart"/>
      <w:r>
        <w:t>todts</w:t>
      </w:r>
      <w:proofErr w:type="spellEnd"/>
      <w:r>
        <w:t xml:space="preserve"> an </w:t>
      </w:r>
      <w:proofErr w:type="spellStart"/>
      <w:r>
        <w:t>sach</w:t>
      </w:r>
      <w:proofErr w:type="spellEnd"/>
      <w:r>
        <w:t xml:space="preserve"> da er sagt / </w:t>
      </w:r>
      <w:proofErr w:type="spellStart"/>
      <w:r>
        <w:t>vatter</w:t>
      </w:r>
      <w:proofErr w:type="spellEnd"/>
      <w:r>
        <w:t xml:space="preserve"> ists </w:t>
      </w:r>
      <w:proofErr w:type="spellStart"/>
      <w:r>
        <w:t>müglich</w:t>
      </w:r>
      <w:proofErr w:type="spellEnd"/>
      <w:r>
        <w:t xml:space="preserve"> </w:t>
      </w:r>
      <w:proofErr w:type="spellStart"/>
      <w:r>
        <w:t>nymm</w:t>
      </w:r>
      <w:proofErr w:type="spellEnd"/>
      <w:r>
        <w:t xml:space="preserve"> </w:t>
      </w:r>
      <w:proofErr w:type="spellStart"/>
      <w:r>
        <w:t>disen</w:t>
      </w:r>
      <w:proofErr w:type="spellEnd"/>
      <w:r>
        <w:t xml:space="preserve"> Kelch von mir / sagt aber bald </w:t>
      </w:r>
      <w:proofErr w:type="spellStart"/>
      <w:r>
        <w:t>darbey</w:t>
      </w:r>
      <w:proofErr w:type="spellEnd"/>
      <w:r>
        <w:t xml:space="preserve"> / </w:t>
      </w:r>
      <w:proofErr w:type="spellStart"/>
      <w:r>
        <w:t>nitt</w:t>
      </w:r>
      <w:proofErr w:type="spellEnd"/>
      <w:r>
        <w:t xml:space="preserve"> wie ich will sonder wie du </w:t>
      </w:r>
      <w:proofErr w:type="spellStart"/>
      <w:r>
        <w:t>wilt</w:t>
      </w:r>
      <w:proofErr w:type="spellEnd"/>
      <w:r>
        <w:t xml:space="preserve">. Also lieben Christlichen </w:t>
      </w:r>
      <w:proofErr w:type="spellStart"/>
      <w:r>
        <w:t>weyber</w:t>
      </w:r>
      <w:proofErr w:type="spellEnd"/>
      <w:r>
        <w:t xml:space="preserve"> / </w:t>
      </w:r>
      <w:proofErr w:type="spellStart"/>
      <w:r>
        <w:t>kan</w:t>
      </w:r>
      <w:proofErr w:type="spellEnd"/>
      <w:r>
        <w:t xml:space="preserve"> ich euch </w:t>
      </w:r>
      <w:proofErr w:type="spellStart"/>
      <w:r>
        <w:t>yetzund</w:t>
      </w:r>
      <w:proofErr w:type="spellEnd"/>
      <w:r>
        <w:t xml:space="preserve"> </w:t>
      </w:r>
      <w:proofErr w:type="spellStart"/>
      <w:r>
        <w:t>nit</w:t>
      </w:r>
      <w:proofErr w:type="spellEnd"/>
      <w:r>
        <w:t xml:space="preserve"> </w:t>
      </w:r>
      <w:proofErr w:type="spellStart"/>
      <w:r>
        <w:t>baß</w:t>
      </w:r>
      <w:proofErr w:type="spellEnd"/>
      <w:r>
        <w:t xml:space="preserve"> und </w:t>
      </w:r>
      <w:proofErr w:type="spellStart"/>
      <w:r>
        <w:t>mer</w:t>
      </w:r>
      <w:proofErr w:type="spellEnd"/>
      <w:r>
        <w:t xml:space="preserve"> trösten / und </w:t>
      </w:r>
      <w:proofErr w:type="spellStart"/>
      <w:r>
        <w:t>ermanen</w:t>
      </w:r>
      <w:proofErr w:type="spellEnd"/>
      <w:r>
        <w:t xml:space="preserve"> dann das </w:t>
      </w:r>
      <w:proofErr w:type="spellStart"/>
      <w:r>
        <w:t>jr</w:t>
      </w:r>
      <w:proofErr w:type="spellEnd"/>
      <w:r>
        <w:t xml:space="preserve"> solch </w:t>
      </w:r>
      <w:proofErr w:type="spellStart"/>
      <w:r>
        <w:t>leyden</w:t>
      </w:r>
      <w:proofErr w:type="spellEnd"/>
      <w:r>
        <w:t xml:space="preserve"> mit rechter </w:t>
      </w:r>
      <w:proofErr w:type="spellStart"/>
      <w:r>
        <w:t>gedult</w:t>
      </w:r>
      <w:proofErr w:type="spellEnd"/>
      <w:r>
        <w:t xml:space="preserve"> und </w:t>
      </w:r>
      <w:proofErr w:type="spellStart"/>
      <w:r>
        <w:t>gaistlicher</w:t>
      </w:r>
      <w:proofErr w:type="spellEnd"/>
      <w:r>
        <w:t xml:space="preserve"> </w:t>
      </w:r>
      <w:proofErr w:type="spellStart"/>
      <w:r>
        <w:t>freud</w:t>
      </w:r>
      <w:proofErr w:type="spellEnd"/>
      <w:r>
        <w:t xml:space="preserve"> / das dann </w:t>
      </w:r>
      <w:proofErr w:type="spellStart"/>
      <w:r>
        <w:t>frücht</w:t>
      </w:r>
      <w:proofErr w:type="spellEnd"/>
      <w:r>
        <w:t xml:space="preserve"> des </w:t>
      </w:r>
      <w:proofErr w:type="spellStart"/>
      <w:r>
        <w:t>gaists</w:t>
      </w:r>
      <w:proofErr w:type="spellEnd"/>
      <w:r>
        <w:t xml:space="preserve"> </w:t>
      </w:r>
      <w:proofErr w:type="spellStart"/>
      <w:r>
        <w:t>seynd</w:t>
      </w:r>
      <w:proofErr w:type="spellEnd"/>
      <w:r>
        <w:t xml:space="preserve"> / </w:t>
      </w:r>
      <w:proofErr w:type="spellStart"/>
      <w:r>
        <w:t>annemen</w:t>
      </w:r>
      <w:proofErr w:type="spellEnd"/>
      <w:r>
        <w:t xml:space="preserve"> / </w:t>
      </w:r>
      <w:proofErr w:type="spellStart"/>
      <w:r>
        <w:t>damitt</w:t>
      </w:r>
      <w:proofErr w:type="spellEnd"/>
      <w:r>
        <w:t xml:space="preserve"> </w:t>
      </w:r>
      <w:proofErr w:type="spellStart"/>
      <w:r>
        <w:t>gott</w:t>
      </w:r>
      <w:proofErr w:type="spellEnd"/>
      <w:r>
        <w:t xml:space="preserve"> </w:t>
      </w:r>
      <w:proofErr w:type="spellStart"/>
      <w:r>
        <w:t>ain</w:t>
      </w:r>
      <w:proofErr w:type="spellEnd"/>
      <w:r>
        <w:t xml:space="preserve"> rum in euch vor allen andern </w:t>
      </w:r>
      <w:proofErr w:type="spellStart"/>
      <w:r>
        <w:t>berufften</w:t>
      </w:r>
      <w:proofErr w:type="spellEnd"/>
      <w:r>
        <w:t xml:space="preserve"> / die noch </w:t>
      </w:r>
      <w:proofErr w:type="spellStart"/>
      <w:r>
        <w:t>nitt</w:t>
      </w:r>
      <w:proofErr w:type="spellEnd"/>
      <w:r>
        <w:t xml:space="preserve"> so hoch versucht </w:t>
      </w:r>
      <w:proofErr w:type="spellStart"/>
      <w:r>
        <w:t>seynd</w:t>
      </w:r>
      <w:proofErr w:type="spellEnd"/>
      <w:r>
        <w:t xml:space="preserve"> haben </w:t>
      </w:r>
      <w:proofErr w:type="spellStart"/>
      <w:r>
        <w:t>mög</w:t>
      </w:r>
      <w:proofErr w:type="spellEnd"/>
      <w:r>
        <w:t xml:space="preserve">. </w:t>
      </w:r>
      <w:proofErr w:type="spellStart"/>
      <w:r>
        <w:t>Bedenckt</w:t>
      </w:r>
      <w:proofErr w:type="spellEnd"/>
      <w:r>
        <w:t xml:space="preserve"> die </w:t>
      </w:r>
      <w:proofErr w:type="spellStart"/>
      <w:r>
        <w:t>wort</w:t>
      </w:r>
      <w:proofErr w:type="spellEnd"/>
      <w:r>
        <w:t xml:space="preserve"> Christi da er sagt. </w:t>
      </w:r>
      <w:proofErr w:type="spellStart"/>
      <w:r>
        <w:t>Sälig</w:t>
      </w:r>
      <w:proofErr w:type="spellEnd"/>
      <w:r>
        <w:t xml:space="preserve"> </w:t>
      </w:r>
      <w:proofErr w:type="spellStart"/>
      <w:r>
        <w:t>seynd</w:t>
      </w:r>
      <w:proofErr w:type="spellEnd"/>
      <w:r>
        <w:t xml:space="preserve"> die so da hie traurig </w:t>
      </w:r>
      <w:proofErr w:type="spellStart"/>
      <w:r>
        <w:t>seynd</w:t>
      </w:r>
      <w:proofErr w:type="spellEnd"/>
      <w:r>
        <w:t xml:space="preserve"> / dann </w:t>
      </w:r>
      <w:proofErr w:type="spellStart"/>
      <w:r>
        <w:t>sy</w:t>
      </w:r>
      <w:proofErr w:type="spellEnd"/>
      <w:r>
        <w:t xml:space="preserve"> sollen </w:t>
      </w:r>
      <w:proofErr w:type="spellStart"/>
      <w:r>
        <w:t>getröst</w:t>
      </w:r>
      <w:proofErr w:type="spellEnd"/>
      <w:r>
        <w:t xml:space="preserve"> werden ec. </w:t>
      </w:r>
      <w:proofErr w:type="spellStart"/>
      <w:r>
        <w:t>Sälig</w:t>
      </w:r>
      <w:proofErr w:type="spellEnd"/>
      <w:r>
        <w:t xml:space="preserve"> </w:t>
      </w:r>
      <w:proofErr w:type="spellStart"/>
      <w:r>
        <w:t>seynd</w:t>
      </w:r>
      <w:proofErr w:type="spellEnd"/>
      <w:r>
        <w:t xml:space="preserve"> die / so </w:t>
      </w:r>
      <w:proofErr w:type="spellStart"/>
      <w:r>
        <w:t>umb</w:t>
      </w:r>
      <w:proofErr w:type="spellEnd"/>
      <w:r>
        <w:t xml:space="preserve"> der </w:t>
      </w:r>
      <w:proofErr w:type="spellStart"/>
      <w:r>
        <w:t>gerechtigkait</w:t>
      </w:r>
      <w:proofErr w:type="spellEnd"/>
      <w:r>
        <w:t xml:space="preserve"> willen verfolgt werden / dann das </w:t>
      </w:r>
      <w:proofErr w:type="spellStart"/>
      <w:r>
        <w:t>hymelreych</w:t>
      </w:r>
      <w:proofErr w:type="spellEnd"/>
      <w:r>
        <w:t xml:space="preserve"> ist </w:t>
      </w:r>
      <w:proofErr w:type="spellStart"/>
      <w:r>
        <w:t>jr</w:t>
      </w:r>
      <w:proofErr w:type="spellEnd"/>
      <w:r>
        <w:t xml:space="preserve"> ec. </w:t>
      </w:r>
      <w:proofErr w:type="spellStart"/>
      <w:r>
        <w:t>Unnd</w:t>
      </w:r>
      <w:proofErr w:type="spellEnd"/>
      <w:r>
        <w:t xml:space="preserve"> </w:t>
      </w:r>
      <w:proofErr w:type="spellStart"/>
      <w:r>
        <w:t>ermant</w:t>
      </w:r>
      <w:proofErr w:type="spellEnd"/>
      <w:r>
        <w:t xml:space="preserve"> euch </w:t>
      </w:r>
      <w:proofErr w:type="spellStart"/>
      <w:r>
        <w:t>unnd</w:t>
      </w:r>
      <w:proofErr w:type="spellEnd"/>
      <w:r>
        <w:t xml:space="preserve"> alle die </w:t>
      </w:r>
      <w:proofErr w:type="spellStart"/>
      <w:r>
        <w:t>seynen</w:t>
      </w:r>
      <w:proofErr w:type="spellEnd"/>
      <w:r>
        <w:t xml:space="preserve"> / solches in </w:t>
      </w:r>
      <w:proofErr w:type="spellStart"/>
      <w:r>
        <w:t>gedult</w:t>
      </w:r>
      <w:proofErr w:type="spellEnd"/>
      <w:r>
        <w:t xml:space="preserve"> und lieb </w:t>
      </w:r>
      <w:proofErr w:type="spellStart"/>
      <w:r>
        <w:t>anzunemen</w:t>
      </w:r>
      <w:proofErr w:type="spellEnd"/>
      <w:r>
        <w:t xml:space="preserve"> / sagt. Habt lieb </w:t>
      </w:r>
      <w:proofErr w:type="spellStart"/>
      <w:r>
        <w:t>ewere</w:t>
      </w:r>
      <w:proofErr w:type="spellEnd"/>
      <w:r>
        <w:t xml:space="preserve"> </w:t>
      </w:r>
      <w:proofErr w:type="spellStart"/>
      <w:r>
        <w:t>feynd</w:t>
      </w:r>
      <w:proofErr w:type="spellEnd"/>
      <w:r>
        <w:t xml:space="preserve">. Benedeyen die / so euch </w:t>
      </w:r>
      <w:proofErr w:type="spellStart"/>
      <w:r>
        <w:t>vermaledeyen</w:t>
      </w:r>
      <w:proofErr w:type="spellEnd"/>
      <w:r>
        <w:t xml:space="preserve"> </w:t>
      </w:r>
      <w:proofErr w:type="spellStart"/>
      <w:r>
        <w:t>Thunt</w:t>
      </w:r>
      <w:proofErr w:type="spellEnd"/>
      <w:r>
        <w:t xml:space="preserve"> </w:t>
      </w:r>
      <w:proofErr w:type="spellStart"/>
      <w:r>
        <w:t>wol</w:t>
      </w:r>
      <w:proofErr w:type="spellEnd"/>
      <w:r>
        <w:t xml:space="preserve"> denen so euch hassen. Bitten für die so euch </w:t>
      </w:r>
      <w:proofErr w:type="spellStart"/>
      <w:r>
        <w:t>belaydigen</w:t>
      </w:r>
      <w:proofErr w:type="spellEnd"/>
      <w:r>
        <w:t xml:space="preserve"> und verfolgen / </w:t>
      </w:r>
      <w:proofErr w:type="spellStart"/>
      <w:r>
        <w:t>auff</w:t>
      </w:r>
      <w:proofErr w:type="spellEnd"/>
      <w:r>
        <w:t xml:space="preserve"> das </w:t>
      </w:r>
      <w:proofErr w:type="spellStart"/>
      <w:r>
        <w:t>jr</w:t>
      </w:r>
      <w:proofErr w:type="spellEnd"/>
      <w:r>
        <w:t xml:space="preserve"> </w:t>
      </w:r>
      <w:proofErr w:type="spellStart"/>
      <w:r>
        <w:t>kinder</w:t>
      </w:r>
      <w:proofErr w:type="spellEnd"/>
      <w:r>
        <w:t xml:space="preserve"> </w:t>
      </w:r>
      <w:proofErr w:type="spellStart"/>
      <w:r>
        <w:t>seyt</w:t>
      </w:r>
      <w:proofErr w:type="spellEnd"/>
      <w:r>
        <w:t xml:space="preserve"> </w:t>
      </w:r>
      <w:proofErr w:type="spellStart"/>
      <w:r>
        <w:t>ewers</w:t>
      </w:r>
      <w:proofErr w:type="spellEnd"/>
      <w:r>
        <w:t xml:space="preserve"> </w:t>
      </w:r>
      <w:proofErr w:type="spellStart"/>
      <w:r>
        <w:t>vatters</w:t>
      </w:r>
      <w:proofErr w:type="spellEnd"/>
      <w:r>
        <w:t xml:space="preserve"> im </w:t>
      </w:r>
      <w:proofErr w:type="spellStart"/>
      <w:r>
        <w:t>hymel</w:t>
      </w:r>
      <w:proofErr w:type="spellEnd"/>
      <w:r>
        <w:t xml:space="preserve"> ec. Und beschleust damit / wenn </w:t>
      </w:r>
      <w:proofErr w:type="spellStart"/>
      <w:r>
        <w:t>jr</w:t>
      </w:r>
      <w:proofErr w:type="spellEnd"/>
      <w:r>
        <w:t xml:space="preserve"> die lieb haben / und guts thun / so euch das auch thun ec. </w:t>
      </w:r>
      <w:proofErr w:type="spellStart"/>
      <w:r>
        <w:t>thunt</w:t>
      </w:r>
      <w:proofErr w:type="spellEnd"/>
      <w:r>
        <w:t xml:space="preserve"> </w:t>
      </w:r>
      <w:proofErr w:type="spellStart"/>
      <w:r>
        <w:t>nit</w:t>
      </w:r>
      <w:proofErr w:type="spellEnd"/>
      <w:r>
        <w:t xml:space="preserve"> das auch die ungerechten. </w:t>
      </w:r>
      <w:proofErr w:type="spellStart"/>
      <w:r>
        <w:t>Darumb</w:t>
      </w:r>
      <w:proofErr w:type="spellEnd"/>
      <w:r>
        <w:t xml:space="preserve"> </w:t>
      </w:r>
      <w:proofErr w:type="spellStart"/>
      <w:r>
        <w:t>jr</w:t>
      </w:r>
      <w:proofErr w:type="spellEnd"/>
      <w:r>
        <w:t xml:space="preserve"> </w:t>
      </w:r>
      <w:proofErr w:type="spellStart"/>
      <w:r>
        <w:t>solt</w:t>
      </w:r>
      <w:proofErr w:type="spellEnd"/>
      <w:r>
        <w:t xml:space="preserve"> </w:t>
      </w:r>
      <w:proofErr w:type="spellStart"/>
      <w:r>
        <w:t>volkommen</w:t>
      </w:r>
      <w:proofErr w:type="spellEnd"/>
      <w:r>
        <w:t xml:space="preserve"> seyn </w:t>
      </w:r>
      <w:proofErr w:type="spellStart"/>
      <w:r>
        <w:t>gleych</w:t>
      </w:r>
      <w:proofErr w:type="spellEnd"/>
      <w:r>
        <w:t xml:space="preserve"> wie </w:t>
      </w:r>
      <w:proofErr w:type="spellStart"/>
      <w:r>
        <w:t>ewer</w:t>
      </w:r>
      <w:proofErr w:type="spellEnd"/>
      <w:r>
        <w:t xml:space="preserve"> </w:t>
      </w:r>
      <w:proofErr w:type="spellStart"/>
      <w:r>
        <w:t>vatter</w:t>
      </w:r>
      <w:proofErr w:type="spellEnd"/>
      <w:r>
        <w:t xml:space="preserve"> im </w:t>
      </w:r>
      <w:proofErr w:type="spellStart"/>
      <w:r>
        <w:t>hymel</w:t>
      </w:r>
      <w:proofErr w:type="spellEnd"/>
      <w:r>
        <w:t xml:space="preserve"> </w:t>
      </w:r>
      <w:proofErr w:type="spellStart"/>
      <w:r>
        <w:t>volkommen</w:t>
      </w:r>
      <w:proofErr w:type="spellEnd"/>
      <w:r>
        <w:t xml:space="preserve"> ist / diß mag aber </w:t>
      </w:r>
      <w:proofErr w:type="spellStart"/>
      <w:r>
        <w:t>nyemandt</w:t>
      </w:r>
      <w:proofErr w:type="spellEnd"/>
      <w:r>
        <w:t xml:space="preserve"> thun / er hab denn Christus </w:t>
      </w:r>
      <w:proofErr w:type="spellStart"/>
      <w:r>
        <w:t>gayst</w:t>
      </w:r>
      <w:proofErr w:type="spellEnd"/>
      <w:r>
        <w:t xml:space="preserve"> / den will er euch senden / nach </w:t>
      </w:r>
      <w:proofErr w:type="spellStart"/>
      <w:r>
        <w:t>seyner</w:t>
      </w:r>
      <w:proofErr w:type="spellEnd"/>
      <w:r>
        <w:t xml:space="preserve"> </w:t>
      </w:r>
      <w:proofErr w:type="spellStart"/>
      <w:r>
        <w:t>verhayssung</w:t>
      </w:r>
      <w:proofErr w:type="spellEnd"/>
      <w:r>
        <w:t xml:space="preserve"> / der </w:t>
      </w:r>
      <w:proofErr w:type="spellStart"/>
      <w:r>
        <w:t>selb</w:t>
      </w:r>
      <w:proofErr w:type="spellEnd"/>
      <w:r>
        <w:t xml:space="preserve"> wöll </w:t>
      </w:r>
      <w:proofErr w:type="spellStart"/>
      <w:r>
        <w:t>ewer</w:t>
      </w:r>
      <w:proofErr w:type="spellEnd"/>
      <w:r>
        <w:t xml:space="preserve"> </w:t>
      </w:r>
      <w:proofErr w:type="spellStart"/>
      <w:r>
        <w:t>tröster</w:t>
      </w:r>
      <w:proofErr w:type="spellEnd"/>
      <w:r>
        <w:t xml:space="preserve"> / </w:t>
      </w:r>
      <w:proofErr w:type="spellStart"/>
      <w:r>
        <w:t>fürer</w:t>
      </w:r>
      <w:proofErr w:type="spellEnd"/>
      <w:r>
        <w:t xml:space="preserve"> / und </w:t>
      </w:r>
      <w:proofErr w:type="spellStart"/>
      <w:r>
        <w:t>schirmer</w:t>
      </w:r>
      <w:proofErr w:type="spellEnd"/>
      <w:r>
        <w:t xml:space="preserve"> seyn / Amen. Geben </w:t>
      </w:r>
      <w:proofErr w:type="spellStart"/>
      <w:r>
        <w:t>freytag</w:t>
      </w:r>
      <w:proofErr w:type="spellEnd"/>
      <w:r>
        <w:t xml:space="preserve"> nach Martini Anno M. D. </w:t>
      </w:r>
      <w:proofErr w:type="spellStart"/>
      <w:r>
        <w:t>XXIIII</w:t>
      </w:r>
      <w:proofErr w:type="spellEnd"/>
      <w:r>
        <w:t xml:space="preserve">. </w:t>
      </w:r>
    </w:p>
    <w:p w14:paraId="255344AF" w14:textId="1385782C" w:rsidR="0022039F" w:rsidRDefault="00E67590" w:rsidP="00E67590">
      <w:pPr>
        <w:pStyle w:val="StandardWeb"/>
      </w:pPr>
      <w:r>
        <w:t xml:space="preserve">Katherina Schützin / </w:t>
      </w:r>
      <w:proofErr w:type="spellStart"/>
      <w:r>
        <w:t>ain</w:t>
      </w:r>
      <w:proofErr w:type="spellEnd"/>
      <w:r>
        <w:t xml:space="preserve"> </w:t>
      </w:r>
      <w:proofErr w:type="spellStart"/>
      <w:r>
        <w:t>Eegemahel</w:t>
      </w:r>
      <w:proofErr w:type="spellEnd"/>
      <w:r>
        <w:t xml:space="preserve"> </w:t>
      </w:r>
      <w:proofErr w:type="spellStart"/>
      <w:r>
        <w:t>Mathei</w:t>
      </w:r>
      <w:proofErr w:type="spellEnd"/>
      <w:r>
        <w:t xml:space="preserve"> Zell / </w:t>
      </w:r>
      <w:proofErr w:type="spellStart"/>
      <w:r>
        <w:t>verkünder</w:t>
      </w:r>
      <w:proofErr w:type="spellEnd"/>
      <w:r>
        <w:t xml:space="preserve"> des </w:t>
      </w:r>
      <w:proofErr w:type="spellStart"/>
      <w:r>
        <w:t>wort</w:t>
      </w:r>
      <w:proofErr w:type="spellEnd"/>
      <w:r>
        <w:t xml:space="preserve"> Gottes / der </w:t>
      </w:r>
      <w:proofErr w:type="spellStart"/>
      <w:r>
        <w:t>Christenlichen</w:t>
      </w:r>
      <w:proofErr w:type="spellEnd"/>
      <w:r>
        <w:t xml:space="preserve"> </w:t>
      </w:r>
      <w:proofErr w:type="spellStart"/>
      <w:r>
        <w:t>gemayn</w:t>
      </w:r>
      <w:proofErr w:type="spellEnd"/>
      <w:r>
        <w:t xml:space="preserve"> zu Straßburg / </w:t>
      </w:r>
      <w:proofErr w:type="spellStart"/>
      <w:r>
        <w:t>ewer</w:t>
      </w:r>
      <w:proofErr w:type="spellEnd"/>
      <w:r>
        <w:t xml:space="preserve"> </w:t>
      </w:r>
      <w:proofErr w:type="spellStart"/>
      <w:r>
        <w:t>mitschwester</w:t>
      </w:r>
      <w:proofErr w:type="spellEnd"/>
      <w:r>
        <w:t xml:space="preserve"> in Christo. </w:t>
      </w:r>
    </w:p>
    <w:p w14:paraId="067EC552" w14:textId="77777777" w:rsidR="00D5498D" w:rsidRPr="00D5498D" w:rsidRDefault="007166CE" w:rsidP="008E63BE">
      <w:pPr>
        <w:pStyle w:val="berschrift1"/>
      </w:pPr>
      <w:r>
        <w:br w:type="page"/>
      </w:r>
      <w:r w:rsidR="00D5498D" w:rsidRPr="00D5498D">
        <w:t>Quellen:</w:t>
      </w:r>
    </w:p>
    <w:p w14:paraId="486482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2FACC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772A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B933E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40918D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C0A7D2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6FBF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04CC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13FD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EBA3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FD0F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3DB9DF" w14:textId="780D5B4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19A1"/>
    <w:rsid w:val="00082307"/>
    <w:rsid w:val="000C66E5"/>
    <w:rsid w:val="001F54C4"/>
    <w:rsid w:val="0022039F"/>
    <w:rsid w:val="00272484"/>
    <w:rsid w:val="00297F83"/>
    <w:rsid w:val="002D19A1"/>
    <w:rsid w:val="002E6D11"/>
    <w:rsid w:val="00381C0C"/>
    <w:rsid w:val="00537F59"/>
    <w:rsid w:val="007166CE"/>
    <w:rsid w:val="007E1779"/>
    <w:rsid w:val="0083667B"/>
    <w:rsid w:val="008D7463"/>
    <w:rsid w:val="008E417E"/>
    <w:rsid w:val="008E63BE"/>
    <w:rsid w:val="00C35859"/>
    <w:rsid w:val="00CC4EAC"/>
    <w:rsid w:val="00D14D4F"/>
    <w:rsid w:val="00D5498D"/>
    <w:rsid w:val="00E67590"/>
    <w:rsid w:val="00F518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2580DC"/>
  <w15:chartTrackingRefBased/>
  <w15:docId w15:val="{481A87D7-664E-4091-8F84-D6E987980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E6759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8951736">
      <w:bodyDiv w:val="1"/>
      <w:marLeft w:val="0"/>
      <w:marRight w:val="0"/>
      <w:marTop w:val="0"/>
      <w:marBottom w:val="0"/>
      <w:divBdr>
        <w:top w:val="none" w:sz="0" w:space="0" w:color="auto"/>
        <w:left w:val="none" w:sz="0" w:space="0" w:color="auto"/>
        <w:bottom w:val="none" w:sz="0" w:space="0" w:color="auto"/>
        <w:right w:val="none" w:sz="0" w:space="0" w:color="auto"/>
      </w:divBdr>
      <w:divsChild>
        <w:div w:id="206668256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136481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2730</Words>
  <Characters>17200</Characters>
  <Application>Microsoft Office Word</Application>
  <DocSecurity>0</DocSecurity>
  <Lines>143</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19891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2020-10-17T09:14:00Z</dcterms:created>
  <dcterms:modified xsi:type="dcterms:W3CDTF">2020-11-01T07:42:00Z</dcterms:modified>
  <dc:title>Zell, Katharina - Den leydenden Christglaubigen weybern</dc:title>
  <dc:creator>Zell, Katharina</dc:creator>
  <cp:keywords>Martyrium, Trost, Straßburg, Briefe</cp:keywords>
  <dc:language>de</dc:language>
</cp:coreProperties>
</file>